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D96A0" w14:textId="77777777" w:rsidR="008150FC" w:rsidRPr="00B04EFB" w:rsidRDefault="008150FC">
      <w:pPr>
        <w:widowControl w:val="0"/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Style24"/>
        <w:tblW w:w="10819" w:type="dxa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2241"/>
        <w:gridCol w:w="72"/>
        <w:gridCol w:w="378"/>
        <w:gridCol w:w="180"/>
        <w:gridCol w:w="180"/>
        <w:gridCol w:w="1285"/>
        <w:gridCol w:w="39"/>
        <w:gridCol w:w="197"/>
        <w:gridCol w:w="287"/>
        <w:gridCol w:w="89"/>
        <w:gridCol w:w="1892"/>
        <w:gridCol w:w="1718"/>
        <w:gridCol w:w="75"/>
        <w:gridCol w:w="727"/>
        <w:gridCol w:w="193"/>
        <w:gridCol w:w="112"/>
        <w:gridCol w:w="70"/>
        <w:gridCol w:w="87"/>
        <w:gridCol w:w="997"/>
      </w:tblGrid>
      <w:tr w:rsidR="008150FC" w:rsidRPr="00B04EFB" w14:paraId="0AA81436" w14:textId="77777777">
        <w:trPr>
          <w:trHeight w:val="231"/>
        </w:trPr>
        <w:tc>
          <w:tcPr>
            <w:tcW w:w="8633" w:type="dxa"/>
            <w:gridSpan w:val="13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EDF7F9"/>
          </w:tcPr>
          <w:p w14:paraId="3A483724" w14:textId="77777777" w:rsidR="008150FC" w:rsidRPr="00B04EFB" w:rsidRDefault="006E4ED7">
            <w:pPr>
              <w:ind w:left="360" w:hanging="360"/>
              <w:rPr>
                <w:rFonts w:asciiTheme="minorHAnsi" w:hAnsiTheme="minorHAnsi" w:cstheme="minorHAnsi"/>
                <w:color w:val="000000"/>
              </w:rPr>
            </w:pPr>
            <w:r w:rsidRPr="00B04EFB">
              <w:rPr>
                <w:rFonts w:asciiTheme="minorHAnsi" w:hAnsiTheme="minorHAnsi" w:cstheme="minorHAnsi"/>
                <w:color w:val="000000"/>
              </w:rPr>
              <w:t xml:space="preserve">   Bhupendra  Chindhu  Bawankule</w:t>
            </w:r>
          </w:p>
          <w:p w14:paraId="7F7830B3" w14:textId="77777777" w:rsidR="008150FC" w:rsidRPr="00B04EFB" w:rsidRDefault="006E4ED7">
            <w:pPr>
              <w:spacing w:after="0" w:line="240" w:lineRule="auto"/>
              <w:ind w:left="180"/>
              <w:rPr>
                <w:rFonts w:asciiTheme="minorHAnsi" w:eastAsia="Calibri" w:hAnsiTheme="minorHAnsi" w:cstheme="minorHAnsi"/>
              </w:rPr>
            </w:pPr>
            <w:r w:rsidRPr="00B04EFB">
              <w:rPr>
                <w:rFonts w:asciiTheme="minorHAnsi" w:eastAsia="Calibri" w:hAnsiTheme="minorHAnsi" w:cstheme="minorHAnsi"/>
              </w:rPr>
              <w:t>Mobile: (+91) 9028886458</w:t>
            </w:r>
          </w:p>
          <w:p w14:paraId="40F12DF3" w14:textId="77777777" w:rsidR="008150FC" w:rsidRPr="00B04EFB" w:rsidRDefault="006E4ED7">
            <w:pPr>
              <w:spacing w:after="0" w:line="240" w:lineRule="auto"/>
              <w:ind w:left="180"/>
              <w:rPr>
                <w:rFonts w:asciiTheme="minorHAnsi" w:eastAsia="Calibri" w:hAnsiTheme="minorHAnsi" w:cstheme="minorHAnsi"/>
              </w:rPr>
            </w:pPr>
            <w:r w:rsidRPr="00B04EFB">
              <w:rPr>
                <w:rFonts w:asciiTheme="minorHAnsi" w:eastAsia="Calibri" w:hAnsiTheme="minorHAnsi" w:cstheme="minorHAnsi"/>
              </w:rPr>
              <w:t>Email:  bb009675@gmail.com</w:t>
            </w:r>
          </w:p>
          <w:p w14:paraId="7F7CA4E8" w14:textId="77777777" w:rsidR="008150FC" w:rsidRPr="00B04EFB" w:rsidRDefault="006E4ED7">
            <w:pPr>
              <w:spacing w:after="0" w:line="240" w:lineRule="auto"/>
              <w:ind w:left="180"/>
              <w:rPr>
                <w:rFonts w:asciiTheme="minorHAnsi" w:eastAsia="Calibri" w:hAnsiTheme="minorHAnsi" w:cstheme="minorHAnsi"/>
              </w:rPr>
            </w:pPr>
            <w:r w:rsidRPr="00B04EFB">
              <w:rPr>
                <w:rFonts w:asciiTheme="minorHAnsi" w:eastAsia="Calibri" w:hAnsiTheme="minorHAnsi" w:cstheme="minorHAnsi"/>
              </w:rPr>
              <w:t>City: Nagpur</w:t>
            </w:r>
          </w:p>
        </w:tc>
        <w:tc>
          <w:tcPr>
            <w:tcW w:w="2186" w:type="dxa"/>
            <w:gridSpan w:val="6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EDF7F9"/>
          </w:tcPr>
          <w:p w14:paraId="6BCF4C1E" w14:textId="77777777" w:rsidR="008150FC" w:rsidRPr="00B04EFB" w:rsidRDefault="006E4ED7">
            <w:pPr>
              <w:spacing w:after="0" w:line="240" w:lineRule="auto"/>
              <w:rPr>
                <w:rFonts w:asciiTheme="minorHAnsi" w:eastAsia="Calibri" w:hAnsiTheme="minorHAnsi" w:cstheme="minorHAnsi"/>
                <w:b/>
              </w:rPr>
            </w:pPr>
            <w:r w:rsidRPr="00B04EFB">
              <w:rPr>
                <w:rFonts w:asciiTheme="minorHAnsi" w:eastAsia="Calibri" w:hAnsiTheme="minorHAnsi" w:cstheme="minorHAnsi"/>
                <w:b/>
                <w:noProof/>
                <w:lang w:eastAsia="en-US"/>
              </w:rPr>
              <w:drawing>
                <wp:inline distT="0" distB="0" distL="0" distR="0" wp14:anchorId="08BFD60A" wp14:editId="4282F993">
                  <wp:extent cx="946150" cy="1014730"/>
                  <wp:effectExtent l="0" t="0" r="0" b="0"/>
                  <wp:docPr id="1027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image1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6783" cy="10149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50FC" w:rsidRPr="00B04EFB" w14:paraId="68EED837" w14:textId="77777777">
        <w:trPr>
          <w:trHeight w:val="11"/>
        </w:trPr>
        <w:tc>
          <w:tcPr>
            <w:tcW w:w="10819" w:type="dxa"/>
            <w:gridSpan w:val="19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</w:tcPr>
          <w:p w14:paraId="6D1C1216" w14:textId="77777777" w:rsidR="008150FC" w:rsidRPr="00B04EFB" w:rsidRDefault="006E4ED7">
            <w:pPr>
              <w:ind w:right="45"/>
              <w:rPr>
                <w:rFonts w:asciiTheme="minorHAnsi" w:hAnsiTheme="minorHAnsi" w:cstheme="minorHAnsi"/>
                <w:color w:val="000000"/>
              </w:rPr>
            </w:pPr>
            <w:r w:rsidRPr="00B04EFB">
              <w:rPr>
                <w:rFonts w:asciiTheme="minorHAnsi" w:hAnsiTheme="minorHAnsi" w:cstheme="minorHAnsi"/>
                <w:color w:val="000000"/>
              </w:rPr>
              <w:t>I work with those organizations/</w:t>
            </w:r>
            <w:r w:rsidRPr="00B04EFB">
              <w:rPr>
                <w:rFonts w:asciiTheme="minorHAnsi" w:hAnsiTheme="minorHAnsi" w:cstheme="minorHAnsi"/>
                <w:color w:val="000000"/>
                <w:lang w:val="en-GB"/>
              </w:rPr>
              <w:t>companies</w:t>
            </w:r>
            <w:r w:rsidRPr="00B04EFB">
              <w:rPr>
                <w:rFonts w:asciiTheme="minorHAnsi" w:hAnsiTheme="minorHAnsi" w:cstheme="minorHAnsi"/>
                <w:color w:val="000000"/>
              </w:rPr>
              <w:t xml:space="preserve"> which can give me better </w:t>
            </w:r>
            <w:r w:rsidRPr="00B04EFB">
              <w:rPr>
                <w:rFonts w:asciiTheme="minorHAnsi" w:hAnsiTheme="minorHAnsi" w:cstheme="minorHAnsi"/>
                <w:color w:val="000000"/>
                <w:lang w:val="en-GB"/>
              </w:rPr>
              <w:t>opportunities</w:t>
            </w:r>
            <w:r w:rsidRPr="00B04EFB">
              <w:rPr>
                <w:rFonts w:asciiTheme="minorHAnsi" w:hAnsiTheme="minorHAnsi" w:cstheme="minorHAnsi"/>
                <w:color w:val="000000"/>
              </w:rPr>
              <w:t xml:space="preserve"> to develop  my skills and ability.</w:t>
            </w:r>
          </w:p>
        </w:tc>
      </w:tr>
      <w:tr w:rsidR="008150FC" w:rsidRPr="00B04EFB" w14:paraId="783E8EEB" w14:textId="77777777">
        <w:trPr>
          <w:trHeight w:val="52"/>
        </w:trPr>
        <w:tc>
          <w:tcPr>
            <w:tcW w:w="10819" w:type="dxa"/>
            <w:gridSpan w:val="19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EFF9FF"/>
          </w:tcPr>
          <w:p w14:paraId="2DE9AA7F" w14:textId="77777777" w:rsidR="008150FC" w:rsidRPr="00B04EFB" w:rsidRDefault="006E4ED7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31849B"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31849B"/>
              </w:rPr>
              <w:t>Summary</w:t>
            </w:r>
          </w:p>
        </w:tc>
      </w:tr>
      <w:tr w:rsidR="008150FC" w:rsidRPr="00B04EFB" w14:paraId="2A0A8A74" w14:textId="77777777">
        <w:trPr>
          <w:trHeight w:val="634"/>
        </w:trPr>
        <w:tc>
          <w:tcPr>
            <w:tcW w:w="10819" w:type="dxa"/>
            <w:gridSpan w:val="19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</w:tcPr>
          <w:p w14:paraId="12FDC3D6" w14:textId="77777777" w:rsidR="008150FC" w:rsidRPr="00B04EFB" w:rsidRDefault="008150FC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</w:p>
          <w:p w14:paraId="2C4EA2F7" w14:textId="77777777" w:rsidR="008150FC" w:rsidRPr="00B04EFB" w:rsidRDefault="006E4ED7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450" w:hanging="270"/>
              <w:jc w:val="both"/>
              <w:rPr>
                <w:rFonts w:asciiTheme="minorHAnsi" w:eastAsia="Calibri" w:hAnsiTheme="minorHAnsi" w:cstheme="minorHAnsi"/>
              </w:rPr>
            </w:pPr>
            <w:bookmarkStart w:id="0" w:name="_heading=h.gjdgxs" w:colFirst="0" w:colLast="0"/>
            <w:bookmarkEnd w:id="0"/>
            <w:r w:rsidRPr="00B04EFB">
              <w:rPr>
                <w:rFonts w:asciiTheme="minorHAnsi" w:eastAsia="Calibri" w:hAnsiTheme="minorHAnsi" w:cstheme="minorHAnsi"/>
              </w:rPr>
              <w:t xml:space="preserve">5 years professional experience in Web development using </w:t>
            </w:r>
            <w:r w:rsidRPr="00B04EFB">
              <w:rPr>
                <w:rFonts w:asciiTheme="minorHAnsi" w:eastAsia="Calibri" w:hAnsiTheme="minorHAnsi" w:cstheme="minorHAnsi"/>
                <w:b/>
              </w:rPr>
              <w:t>PHP, HTML5,</w:t>
            </w:r>
            <w:r w:rsidRPr="00B04EFB">
              <w:rPr>
                <w:rFonts w:asciiTheme="minorHAnsi" w:hAnsiTheme="minorHAnsi" w:cstheme="minorHAnsi"/>
                <w:b/>
              </w:rPr>
              <w:t xml:space="preserve"> JavaScript </w:t>
            </w:r>
            <w:r w:rsidRPr="00B04EFB">
              <w:rPr>
                <w:rFonts w:asciiTheme="minorHAnsi" w:eastAsia="Calibri" w:hAnsiTheme="minorHAnsi" w:cstheme="minorHAnsi"/>
                <w:b/>
              </w:rPr>
              <w:t>Technologies.</w:t>
            </w:r>
          </w:p>
          <w:p w14:paraId="5FCE9660" w14:textId="77777777" w:rsidR="008150FC" w:rsidRPr="00B04EFB" w:rsidRDefault="006E4ED7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450" w:hanging="270"/>
              <w:jc w:val="both"/>
              <w:rPr>
                <w:rFonts w:asciiTheme="minorHAnsi" w:eastAsia="Calibri" w:hAnsiTheme="minorHAnsi" w:cstheme="minorHAnsi"/>
                <w:bCs/>
              </w:rPr>
            </w:pPr>
            <w:r w:rsidRPr="00B04EFB">
              <w:rPr>
                <w:rFonts w:asciiTheme="minorHAnsi" w:eastAsia="Calibri" w:hAnsiTheme="minorHAnsi" w:cstheme="minorHAnsi"/>
                <w:bCs/>
                <w:lang w:val="en-GB"/>
              </w:rPr>
              <w:t>have</w:t>
            </w:r>
            <w:r w:rsidRPr="00B04EFB">
              <w:rPr>
                <w:rFonts w:asciiTheme="minorHAnsi" w:eastAsia="Calibri" w:hAnsiTheme="minorHAnsi" w:cstheme="minorHAnsi"/>
                <w:bCs/>
              </w:rPr>
              <w:t xml:space="preserve"> experience on </w:t>
            </w:r>
            <w:r w:rsidRPr="00B04EFB">
              <w:rPr>
                <w:rFonts w:asciiTheme="minorHAnsi" w:eastAsia="Calibri" w:hAnsiTheme="minorHAnsi" w:cstheme="minorHAnsi"/>
                <w:b/>
                <w:bCs/>
              </w:rPr>
              <w:t>Codeignitor</w:t>
            </w:r>
            <w:r w:rsidRPr="00B04EFB">
              <w:rPr>
                <w:rFonts w:asciiTheme="minorHAnsi" w:eastAsia="Calibri" w:hAnsiTheme="minorHAnsi" w:cstheme="minorHAnsi"/>
                <w:bCs/>
              </w:rPr>
              <w:t xml:space="preserve"> and </w:t>
            </w:r>
            <w:r w:rsidRPr="00B04EFB">
              <w:rPr>
                <w:rFonts w:asciiTheme="minorHAnsi" w:eastAsia="Calibri" w:hAnsiTheme="minorHAnsi" w:cstheme="minorHAnsi"/>
                <w:b/>
                <w:bCs/>
              </w:rPr>
              <w:t>Laravel</w:t>
            </w:r>
            <w:r w:rsidRPr="00B04EFB">
              <w:rPr>
                <w:rFonts w:asciiTheme="minorHAnsi" w:eastAsia="Calibri" w:hAnsiTheme="minorHAnsi" w:cstheme="minorHAnsi"/>
                <w:bCs/>
              </w:rPr>
              <w:t xml:space="preserve"> as well.</w:t>
            </w:r>
          </w:p>
          <w:p w14:paraId="136BC701" w14:textId="77777777" w:rsidR="008150FC" w:rsidRPr="00B04EFB" w:rsidRDefault="006E4ED7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450" w:hanging="270"/>
              <w:jc w:val="both"/>
              <w:rPr>
                <w:rFonts w:asciiTheme="minorHAnsi" w:eastAsia="Calibri" w:hAnsiTheme="minorHAnsi" w:cstheme="minorHAnsi"/>
              </w:rPr>
            </w:pPr>
            <w:r w:rsidRPr="00B04EFB">
              <w:rPr>
                <w:rFonts w:asciiTheme="minorHAnsi" w:eastAsia="Calibri" w:hAnsiTheme="minorHAnsi" w:cstheme="minorHAnsi"/>
              </w:rPr>
              <w:t xml:space="preserve">Proficient in handling diversified End-to-End Web Applications development projects individually or as a </w:t>
            </w:r>
            <w:r w:rsidRPr="00B04EFB">
              <w:rPr>
                <w:rFonts w:asciiTheme="minorHAnsi" w:eastAsia="Calibri" w:hAnsiTheme="minorHAnsi" w:cstheme="minorHAnsi"/>
              </w:rPr>
              <w:t>team member.</w:t>
            </w:r>
          </w:p>
          <w:p w14:paraId="28BE3AF2" w14:textId="77777777" w:rsidR="008150FC" w:rsidRPr="00B04EFB" w:rsidRDefault="006E4ED7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450" w:hanging="270"/>
              <w:jc w:val="both"/>
              <w:rPr>
                <w:rFonts w:asciiTheme="minorHAnsi" w:eastAsia="Calibri" w:hAnsiTheme="minorHAnsi" w:cstheme="minorHAnsi"/>
              </w:rPr>
            </w:pPr>
            <w:r w:rsidRPr="00B04EFB">
              <w:rPr>
                <w:rFonts w:asciiTheme="minorHAnsi" w:eastAsia="Calibri" w:hAnsiTheme="minorHAnsi" w:cstheme="minorHAnsi"/>
              </w:rPr>
              <w:t xml:space="preserve">Good exposure in </w:t>
            </w:r>
            <w:r w:rsidRPr="00B04EFB">
              <w:rPr>
                <w:rFonts w:asciiTheme="minorHAnsi" w:eastAsia="Calibri" w:hAnsiTheme="minorHAnsi" w:cstheme="minorHAnsi"/>
                <w:b/>
              </w:rPr>
              <w:t xml:space="preserve">integrating APIs, Google Map, Social Media, </w:t>
            </w:r>
            <w:r w:rsidRPr="00B04EFB">
              <w:rPr>
                <w:rFonts w:asciiTheme="minorHAnsi" w:eastAsia="Calibri" w:hAnsiTheme="minorHAnsi" w:cstheme="minorHAnsi"/>
              </w:rPr>
              <w:t>and</w:t>
            </w:r>
            <w:r w:rsidRPr="00B04EFB">
              <w:rPr>
                <w:rFonts w:asciiTheme="minorHAnsi" w:eastAsia="Calibri" w:hAnsiTheme="minorHAnsi" w:cstheme="minorHAnsi"/>
                <w:b/>
              </w:rPr>
              <w:t xml:space="preserve"> Payment Gateway </w:t>
            </w:r>
            <w:r w:rsidRPr="00B04EFB">
              <w:rPr>
                <w:rFonts w:asciiTheme="minorHAnsi" w:eastAsia="Calibri" w:hAnsiTheme="minorHAnsi" w:cstheme="minorHAnsi"/>
              </w:rPr>
              <w:t xml:space="preserve">in Web Applications and </w:t>
            </w:r>
            <w:r w:rsidRPr="00B04EFB">
              <w:rPr>
                <w:rFonts w:asciiTheme="minorHAnsi" w:eastAsia="Calibri" w:hAnsiTheme="minorHAnsi" w:cstheme="minorHAnsi"/>
                <w:lang w:val="en-GB"/>
              </w:rPr>
              <w:t>websites</w:t>
            </w:r>
            <w:r w:rsidRPr="00B04EFB">
              <w:rPr>
                <w:rFonts w:asciiTheme="minorHAnsi" w:eastAsia="Calibri" w:hAnsiTheme="minorHAnsi" w:cstheme="minorHAnsi"/>
              </w:rPr>
              <w:t>.</w:t>
            </w:r>
          </w:p>
          <w:p w14:paraId="24E817A1" w14:textId="77777777" w:rsidR="008150FC" w:rsidRPr="00B04EFB" w:rsidRDefault="006E4ED7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450" w:hanging="270"/>
              <w:jc w:val="both"/>
              <w:rPr>
                <w:rFonts w:asciiTheme="minorHAnsi" w:eastAsia="Calibri" w:hAnsiTheme="minorHAnsi" w:cstheme="minorHAnsi"/>
              </w:rPr>
            </w:pPr>
            <w:r w:rsidRPr="00B04EFB">
              <w:rPr>
                <w:rFonts w:asciiTheme="minorHAnsi" w:eastAsia="Calibri" w:hAnsiTheme="minorHAnsi" w:cstheme="minorHAnsi"/>
              </w:rPr>
              <w:t xml:space="preserve">Having been involved in full life cycle projects, has imparted </w:t>
            </w:r>
            <w:r w:rsidRPr="00B04EFB">
              <w:rPr>
                <w:rFonts w:asciiTheme="minorHAnsi" w:eastAsia="Calibri" w:hAnsiTheme="minorHAnsi" w:cstheme="minorHAnsi"/>
                <w:lang w:val="en-GB"/>
              </w:rPr>
              <w:t>on</w:t>
            </w:r>
            <w:r w:rsidRPr="00B04EFB">
              <w:rPr>
                <w:rFonts w:asciiTheme="minorHAnsi" w:eastAsia="Calibri" w:hAnsiTheme="minorHAnsi" w:cstheme="minorHAnsi"/>
              </w:rPr>
              <w:t xml:space="preserve"> me a very good understanding towards processes and plans to pr</w:t>
            </w:r>
            <w:r w:rsidRPr="00B04EFB">
              <w:rPr>
                <w:rFonts w:asciiTheme="minorHAnsi" w:eastAsia="Calibri" w:hAnsiTheme="minorHAnsi" w:cstheme="minorHAnsi"/>
              </w:rPr>
              <w:t>ovide effective solutions to challenging business requirements.</w:t>
            </w:r>
          </w:p>
          <w:p w14:paraId="76DF3A6D" w14:textId="77777777" w:rsidR="008150FC" w:rsidRPr="00B04EFB" w:rsidRDefault="006E4ED7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450" w:hanging="270"/>
              <w:jc w:val="both"/>
              <w:rPr>
                <w:rFonts w:asciiTheme="minorHAnsi" w:eastAsia="Calibri" w:hAnsiTheme="minorHAnsi" w:cstheme="minorHAnsi"/>
              </w:rPr>
            </w:pPr>
            <w:r w:rsidRPr="00B04EFB">
              <w:rPr>
                <w:rFonts w:asciiTheme="minorHAnsi" w:eastAsia="Calibri" w:hAnsiTheme="minorHAnsi" w:cstheme="minorHAnsi"/>
              </w:rPr>
              <w:t xml:space="preserve">Adept in database technologies like </w:t>
            </w:r>
            <w:r w:rsidRPr="00B04EFB">
              <w:rPr>
                <w:rFonts w:asciiTheme="minorHAnsi" w:eastAsia="Calibri" w:hAnsiTheme="minorHAnsi" w:cstheme="minorHAnsi"/>
                <w:b/>
              </w:rPr>
              <w:t>MySQL.</w:t>
            </w:r>
          </w:p>
          <w:p w14:paraId="6CD1579D" w14:textId="77777777" w:rsidR="008150FC" w:rsidRPr="00B04EFB" w:rsidRDefault="006E4ED7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450" w:hanging="270"/>
              <w:jc w:val="both"/>
              <w:rPr>
                <w:rFonts w:asciiTheme="minorHAnsi" w:eastAsia="Calibri" w:hAnsiTheme="minorHAnsi" w:cstheme="minorHAnsi"/>
              </w:rPr>
            </w:pPr>
            <w:r w:rsidRPr="00B04EFB">
              <w:rPr>
                <w:rFonts w:asciiTheme="minorHAnsi" w:eastAsia="Calibri" w:hAnsiTheme="minorHAnsi" w:cstheme="minorHAnsi"/>
              </w:rPr>
              <w:t xml:space="preserve">Knowledge of web frameworks like </w:t>
            </w:r>
            <w:r w:rsidRPr="00B04EFB">
              <w:rPr>
                <w:rFonts w:asciiTheme="minorHAnsi" w:eastAsia="Calibri" w:hAnsiTheme="minorHAnsi" w:cstheme="minorHAnsi"/>
                <w:b/>
              </w:rPr>
              <w:t>Codeigniter,Laravel</w:t>
            </w:r>
            <w:r w:rsidRPr="00B04EFB">
              <w:rPr>
                <w:rFonts w:asciiTheme="minorHAnsi" w:eastAsia="Calibri" w:hAnsiTheme="minorHAnsi" w:cstheme="minorHAnsi"/>
              </w:rPr>
              <w:t>.</w:t>
            </w:r>
          </w:p>
          <w:p w14:paraId="361B1128" w14:textId="77777777" w:rsidR="008150FC" w:rsidRPr="00B04EFB" w:rsidRDefault="006E4ED7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450" w:hanging="270"/>
              <w:jc w:val="both"/>
              <w:rPr>
                <w:rFonts w:asciiTheme="minorHAnsi" w:eastAsia="Calibri" w:hAnsiTheme="minorHAnsi" w:cstheme="minorHAnsi"/>
              </w:rPr>
            </w:pPr>
            <w:r w:rsidRPr="00B04EFB">
              <w:rPr>
                <w:rFonts w:asciiTheme="minorHAnsi" w:eastAsia="Calibri" w:hAnsiTheme="minorHAnsi" w:cstheme="minorHAnsi"/>
              </w:rPr>
              <w:t xml:space="preserve">knowledge in developing </w:t>
            </w:r>
            <w:r w:rsidRPr="00B04EFB">
              <w:rPr>
                <w:rFonts w:asciiTheme="minorHAnsi" w:eastAsia="Calibri" w:hAnsiTheme="minorHAnsi" w:cstheme="minorHAnsi"/>
                <w:b/>
              </w:rPr>
              <w:t>RESTful APIs</w:t>
            </w:r>
            <w:r w:rsidRPr="00B04EFB">
              <w:rPr>
                <w:rFonts w:asciiTheme="minorHAnsi" w:eastAsia="Calibri" w:hAnsiTheme="minorHAnsi" w:cstheme="minorHAnsi"/>
              </w:rPr>
              <w:t xml:space="preserve">  using  </w:t>
            </w:r>
            <w:r w:rsidRPr="00B04EFB">
              <w:rPr>
                <w:rFonts w:asciiTheme="minorHAnsi" w:eastAsia="Calibri" w:hAnsiTheme="minorHAnsi" w:cstheme="minorHAnsi"/>
                <w:b/>
              </w:rPr>
              <w:t xml:space="preserve"> Codeigniter</w:t>
            </w:r>
            <w:r w:rsidRPr="00B04EFB">
              <w:rPr>
                <w:rFonts w:asciiTheme="minorHAnsi" w:eastAsia="Calibri" w:hAnsiTheme="minorHAnsi" w:cstheme="minorHAnsi"/>
              </w:rPr>
              <w:t xml:space="preserve"> frameworks</w:t>
            </w:r>
          </w:p>
          <w:p w14:paraId="476DED65" w14:textId="77777777" w:rsidR="008150FC" w:rsidRPr="00B04EFB" w:rsidRDefault="006E4ED7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450" w:hanging="270"/>
              <w:jc w:val="both"/>
              <w:rPr>
                <w:rFonts w:asciiTheme="minorHAnsi" w:eastAsia="Calibri" w:hAnsiTheme="minorHAnsi" w:cstheme="minorHAnsi"/>
              </w:rPr>
            </w:pPr>
            <w:r w:rsidRPr="00B04EFB">
              <w:rPr>
                <w:rFonts w:asciiTheme="minorHAnsi" w:eastAsia="Calibri" w:hAnsiTheme="minorHAnsi" w:cstheme="minorHAnsi"/>
              </w:rPr>
              <w:t xml:space="preserve">Possess good </w:t>
            </w:r>
            <w:r w:rsidRPr="00B04EFB">
              <w:rPr>
                <w:rFonts w:asciiTheme="minorHAnsi" w:eastAsia="Calibri" w:hAnsiTheme="minorHAnsi" w:cstheme="minorHAnsi"/>
                <w:lang w:val="en-GB"/>
              </w:rPr>
              <w:t>communication</w:t>
            </w:r>
            <w:r w:rsidRPr="00B04EFB">
              <w:rPr>
                <w:rFonts w:asciiTheme="minorHAnsi" w:eastAsia="Calibri" w:hAnsiTheme="minorHAnsi" w:cstheme="minorHAnsi"/>
              </w:rPr>
              <w:t xml:space="preserve"> and inter-personal skills.</w:t>
            </w:r>
          </w:p>
          <w:p w14:paraId="5F390891" w14:textId="77777777" w:rsidR="008150FC" w:rsidRPr="00B04EFB" w:rsidRDefault="008150FC">
            <w:pPr>
              <w:tabs>
                <w:tab w:val="left" w:pos="0"/>
              </w:tabs>
              <w:spacing w:after="0" w:line="240" w:lineRule="auto"/>
              <w:ind w:left="450"/>
              <w:jc w:val="both"/>
              <w:rPr>
                <w:rFonts w:asciiTheme="minorHAnsi" w:eastAsia="Calibri" w:hAnsiTheme="minorHAnsi" w:cstheme="minorHAnsi"/>
              </w:rPr>
            </w:pPr>
          </w:p>
        </w:tc>
      </w:tr>
      <w:tr w:rsidR="008150FC" w:rsidRPr="00B04EFB" w14:paraId="2FA2B42E" w14:textId="77777777">
        <w:trPr>
          <w:trHeight w:val="11"/>
        </w:trPr>
        <w:tc>
          <w:tcPr>
            <w:tcW w:w="10819" w:type="dxa"/>
            <w:gridSpan w:val="19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EFF9FF"/>
          </w:tcPr>
          <w:p w14:paraId="716E4D91" w14:textId="77777777" w:rsidR="008150FC" w:rsidRPr="00B04EFB" w:rsidRDefault="006E4ED7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31849B"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31849B"/>
              </w:rPr>
              <w:t>Experience</w:t>
            </w:r>
          </w:p>
        </w:tc>
      </w:tr>
      <w:tr w:rsidR="008150FC" w:rsidRPr="00B04EFB" w14:paraId="797BACBD" w14:textId="77777777">
        <w:trPr>
          <w:trHeight w:val="11"/>
        </w:trPr>
        <w:tc>
          <w:tcPr>
            <w:tcW w:w="10819" w:type="dxa"/>
            <w:gridSpan w:val="19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</w:tcPr>
          <w:p w14:paraId="0FE70FF9" w14:textId="77777777" w:rsidR="008150FC" w:rsidRPr="00B04EFB" w:rsidRDefault="006E4ED7">
            <w:pPr>
              <w:numPr>
                <w:ilvl w:val="0"/>
                <w:numId w:val="3"/>
              </w:numPr>
              <w:spacing w:before="80" w:after="0" w:line="360" w:lineRule="auto"/>
              <w:jc w:val="both"/>
              <w:rPr>
                <w:rFonts w:asciiTheme="minorHAnsi" w:eastAsia="Calibri" w:hAnsiTheme="minorHAnsi" w:cstheme="minorHAnsi"/>
                <w:bCs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bCs/>
                <w:color w:val="000000"/>
              </w:rPr>
              <w:t>Worked as a software developer in compugain solutions from September 2021.</w:t>
            </w:r>
          </w:p>
          <w:p w14:paraId="2E5C6CF8" w14:textId="77777777" w:rsidR="008150FC" w:rsidRPr="00B04EFB" w:rsidRDefault="006E4ED7">
            <w:pPr>
              <w:numPr>
                <w:ilvl w:val="0"/>
                <w:numId w:val="3"/>
              </w:numPr>
              <w:spacing w:before="80" w:after="0" w:line="360" w:lineRule="auto"/>
              <w:jc w:val="both"/>
              <w:rPr>
                <w:rFonts w:asciiTheme="minorHAnsi" w:eastAsia="Calibri" w:hAnsiTheme="minorHAnsi" w:cstheme="minorHAnsi"/>
                <w:bCs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bCs/>
                <w:color w:val="000000"/>
              </w:rPr>
              <w:t xml:space="preserve">Worked as a software developer </w:t>
            </w:r>
            <w:r w:rsidRPr="00B04EFB">
              <w:rPr>
                <w:rFonts w:asciiTheme="minorHAnsi" w:eastAsia="Calibri" w:hAnsiTheme="minorHAnsi" w:cstheme="minorHAnsi"/>
                <w:bCs/>
                <w:color w:val="000000"/>
                <w:lang w:val="en-GB"/>
              </w:rPr>
              <w:t>at</w:t>
            </w:r>
            <w:r w:rsidRPr="00B04EFB">
              <w:rPr>
                <w:rFonts w:asciiTheme="minorHAnsi" w:eastAsia="Calibri" w:hAnsiTheme="minorHAnsi" w:cstheme="minorHAnsi"/>
                <w:bCs/>
                <w:color w:val="000000"/>
              </w:rPr>
              <w:t xml:space="preserve"> Valethi Technologies ,Nagpur, </w:t>
            </w:r>
            <w:r w:rsidRPr="00B04EFB">
              <w:rPr>
                <w:rFonts w:asciiTheme="minorHAnsi" w:eastAsia="Calibri" w:hAnsiTheme="minorHAnsi" w:cstheme="minorHAnsi"/>
                <w:color w:val="000000"/>
              </w:rPr>
              <w:t>from September 2020</w:t>
            </w:r>
            <w:r w:rsidRPr="00B04EFB">
              <w:rPr>
                <w:rFonts w:asciiTheme="minorHAnsi" w:eastAsia="Calibri" w:hAnsiTheme="minorHAnsi" w:cstheme="minorHAnsi"/>
                <w:bCs/>
                <w:color w:val="000000"/>
              </w:rPr>
              <w:t xml:space="preserve"> to August 2021.</w:t>
            </w:r>
          </w:p>
          <w:p w14:paraId="2ACD31B3" w14:textId="77777777" w:rsidR="008150FC" w:rsidRPr="00B04EFB" w:rsidRDefault="006E4ED7">
            <w:pPr>
              <w:numPr>
                <w:ilvl w:val="0"/>
                <w:numId w:val="3"/>
              </w:numPr>
              <w:spacing w:before="80" w:after="0" w:line="360" w:lineRule="auto"/>
              <w:jc w:val="both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color w:val="000000"/>
              </w:rPr>
              <w:t xml:space="preserve">Worked as a Consultant php developer in Scriptbees It solution from March 2019 to September 2020. (Working </w:t>
            </w:r>
            <w:r w:rsidRPr="00B04EFB">
              <w:rPr>
                <w:rFonts w:asciiTheme="minorHAnsi" w:eastAsia="Calibri" w:hAnsiTheme="minorHAnsi" w:cstheme="minorHAnsi"/>
                <w:color w:val="000000"/>
                <w:lang w:val="en-GB"/>
              </w:rPr>
              <w:t>at the</w:t>
            </w:r>
            <w:r w:rsidRPr="00B04EFB">
              <w:rPr>
                <w:rFonts w:asciiTheme="minorHAnsi" w:eastAsia="Calibri" w:hAnsiTheme="minorHAnsi" w:cstheme="minorHAnsi"/>
                <w:color w:val="000000"/>
              </w:rPr>
              <w:t xml:space="preserve"> client </w:t>
            </w:r>
            <w:r w:rsidRPr="00B04EFB">
              <w:rPr>
                <w:rFonts w:asciiTheme="minorHAnsi" w:eastAsia="Calibri" w:hAnsiTheme="minorHAnsi" w:cstheme="minorHAnsi"/>
                <w:color w:val="000000"/>
                <w:lang w:val="en-GB"/>
              </w:rPr>
              <w:t>location,</w:t>
            </w:r>
            <w:r w:rsidRPr="00B04EFB">
              <w:rPr>
                <w:rFonts w:asciiTheme="minorHAnsi" w:eastAsia="Calibri" w:hAnsiTheme="minorHAnsi" w:cstheme="minorHAnsi"/>
                <w:color w:val="000000"/>
              </w:rPr>
              <w:t xml:space="preserve"> Tech Mahindra,Bangalore).</w:t>
            </w:r>
          </w:p>
          <w:p w14:paraId="1CF85E12" w14:textId="77777777" w:rsidR="008150FC" w:rsidRPr="00B04EFB" w:rsidRDefault="006E4ED7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color w:val="000000"/>
              </w:rPr>
              <w:t xml:space="preserve">Worked as </w:t>
            </w:r>
            <w:r w:rsidRPr="00B04EFB">
              <w:rPr>
                <w:rFonts w:asciiTheme="minorHAnsi" w:eastAsia="Calibri" w:hAnsiTheme="minorHAnsi" w:cstheme="minorHAnsi"/>
                <w:bCs/>
                <w:color w:val="000000"/>
              </w:rPr>
              <w:t>Web Application Developer with Technobase IT Solution Pvt Ltd., Nagpur</w:t>
            </w:r>
            <w:r w:rsidRPr="00B04EFB">
              <w:rPr>
                <w:rFonts w:asciiTheme="minorHAnsi" w:eastAsia="Calibri" w:hAnsiTheme="minorHAnsi" w:cstheme="minorHAnsi"/>
                <w:color w:val="000000"/>
              </w:rPr>
              <w:t>from  Jan, 2017-</w:t>
            </w:r>
            <w:r w:rsidRPr="00B04EFB">
              <w:rPr>
                <w:rFonts w:asciiTheme="minorHAnsi" w:eastAsia="Calibri" w:hAnsiTheme="minorHAnsi" w:cstheme="minorHAnsi"/>
                <w:color w:val="000000"/>
                <w:lang w:val="en-GB"/>
              </w:rPr>
              <w:t>Dec</w:t>
            </w:r>
            <w:r w:rsidRPr="00B04EFB">
              <w:rPr>
                <w:rFonts w:asciiTheme="minorHAnsi" w:eastAsia="Calibri" w:hAnsiTheme="minorHAnsi" w:cstheme="minorHAnsi"/>
                <w:color w:val="000000"/>
                <w:lang w:val="en-GB"/>
              </w:rPr>
              <w:t>ember</w:t>
            </w:r>
            <w:r w:rsidRPr="00B04EFB">
              <w:rPr>
                <w:rFonts w:asciiTheme="minorHAnsi" w:eastAsia="Calibri" w:hAnsiTheme="minorHAnsi" w:cstheme="minorHAnsi"/>
                <w:color w:val="000000"/>
              </w:rPr>
              <w:t xml:space="preserve"> 2018</w:t>
            </w:r>
          </w:p>
          <w:p w14:paraId="7F3D9B4C" w14:textId="77777777" w:rsidR="008150FC" w:rsidRPr="00B04EFB" w:rsidRDefault="006E4ED7">
            <w:pPr>
              <w:numPr>
                <w:ilvl w:val="0"/>
                <w:numId w:val="3"/>
              </w:numPr>
              <w:spacing w:after="80" w:line="360" w:lineRule="auto"/>
              <w:jc w:val="both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color w:val="000000"/>
              </w:rPr>
              <w:t>Projects Worked In Tech Mahindra</w:t>
            </w:r>
            <w:r w:rsidRPr="00B04EFB">
              <w:rPr>
                <w:rFonts w:asciiTheme="minorHAnsi" w:eastAsia="Calibri" w:hAnsiTheme="minorHAnsi" w:cstheme="minorHAnsi"/>
                <w:b/>
                <w:color w:val="000000"/>
              </w:rPr>
              <w:t xml:space="preserve">: Mindspark-Maths, Mindspark-Science </w:t>
            </w:r>
            <w:r w:rsidRPr="00B04EFB">
              <w:rPr>
                <w:rFonts w:asciiTheme="minorHAnsi" w:eastAsia="Calibri" w:hAnsiTheme="minorHAnsi" w:cstheme="minorHAnsi"/>
                <w:color w:val="000000"/>
              </w:rPr>
              <w:t>it is a product of</w:t>
            </w:r>
            <w:r w:rsidRPr="00B04EFB">
              <w:rPr>
                <w:rFonts w:asciiTheme="minorHAnsi" w:eastAsia="Calibri" w:hAnsiTheme="minorHAnsi" w:cstheme="minorHAnsi"/>
                <w:b/>
                <w:color w:val="000000"/>
              </w:rPr>
              <w:t xml:space="preserve"> Educational Initiatives</w:t>
            </w:r>
            <w:r w:rsidRPr="00B04EFB">
              <w:rPr>
                <w:rFonts w:asciiTheme="minorHAnsi" w:eastAsia="Calibri" w:hAnsiTheme="minorHAnsi" w:cstheme="minorHAnsi"/>
                <w:color w:val="000000"/>
              </w:rPr>
              <w:t>.</w:t>
            </w:r>
          </w:p>
        </w:tc>
      </w:tr>
      <w:tr w:rsidR="008150FC" w:rsidRPr="00B04EFB" w14:paraId="1FE5C0DC" w14:textId="77777777">
        <w:trPr>
          <w:trHeight w:val="52"/>
        </w:trPr>
        <w:tc>
          <w:tcPr>
            <w:tcW w:w="10819" w:type="dxa"/>
            <w:gridSpan w:val="19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EFF9FF"/>
          </w:tcPr>
          <w:p w14:paraId="189ED1DD" w14:textId="77777777" w:rsidR="008150FC" w:rsidRPr="00B04EFB" w:rsidRDefault="006E4ED7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31849B"/>
              </w:rPr>
              <w:t>Skills</w:t>
            </w:r>
          </w:p>
        </w:tc>
      </w:tr>
      <w:tr w:rsidR="008150FC" w:rsidRPr="00B04EFB" w14:paraId="2DC41316" w14:textId="77777777">
        <w:trPr>
          <w:trHeight w:val="50"/>
        </w:trPr>
        <w:tc>
          <w:tcPr>
            <w:tcW w:w="4336" w:type="dxa"/>
            <w:gridSpan w:val="6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FFFFFF"/>
            <w:vAlign w:val="center"/>
          </w:tcPr>
          <w:p w14:paraId="4C248CE4" w14:textId="77777777" w:rsidR="008150FC" w:rsidRPr="00B04EFB" w:rsidRDefault="006E4ED7">
            <w:pPr>
              <w:spacing w:after="0" w:line="240" w:lineRule="auto"/>
              <w:ind w:left="180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000000"/>
              </w:rPr>
              <w:t>Operating Systems</w:t>
            </w:r>
          </w:p>
        </w:tc>
        <w:tc>
          <w:tcPr>
            <w:tcW w:w="6483" w:type="dxa"/>
            <w:gridSpan w:val="13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FFFFFF"/>
            <w:vAlign w:val="center"/>
          </w:tcPr>
          <w:p w14:paraId="313DDFEB" w14:textId="77777777" w:rsidR="008150FC" w:rsidRPr="00B04EFB" w:rsidRDefault="006E4ED7">
            <w:pPr>
              <w:spacing w:after="0" w:line="240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color w:val="000000"/>
              </w:rPr>
              <w:t>Windows,Linux</w:t>
            </w:r>
          </w:p>
        </w:tc>
      </w:tr>
      <w:tr w:rsidR="008150FC" w:rsidRPr="00B04EFB" w14:paraId="69D51D9C" w14:textId="77777777">
        <w:trPr>
          <w:trHeight w:val="54"/>
        </w:trPr>
        <w:tc>
          <w:tcPr>
            <w:tcW w:w="4336" w:type="dxa"/>
            <w:gridSpan w:val="6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FFFFFF"/>
            <w:vAlign w:val="center"/>
          </w:tcPr>
          <w:p w14:paraId="561D0F3A" w14:textId="77777777" w:rsidR="008150FC" w:rsidRPr="00B04EFB" w:rsidRDefault="006E4ED7">
            <w:pPr>
              <w:spacing w:after="0" w:line="240" w:lineRule="auto"/>
              <w:ind w:left="180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B04EFB">
              <w:rPr>
                <w:rFonts w:asciiTheme="minorHAnsi" w:hAnsiTheme="minorHAnsi" w:cstheme="minorHAnsi"/>
                <w:b/>
              </w:rPr>
              <w:t>Languages/Web Development</w:t>
            </w:r>
          </w:p>
        </w:tc>
        <w:tc>
          <w:tcPr>
            <w:tcW w:w="6483" w:type="dxa"/>
            <w:gridSpan w:val="13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FFFFFF"/>
            <w:vAlign w:val="center"/>
          </w:tcPr>
          <w:p w14:paraId="33DE14EA" w14:textId="77777777" w:rsidR="008150FC" w:rsidRPr="00B04EFB" w:rsidRDefault="006E4ED7">
            <w:pPr>
              <w:spacing w:after="0" w:line="240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</w:rPr>
              <w:t>PHP, CSS 3, JavaScript, HTML 5, Bootstrap 3, Ajax, Json.</w:t>
            </w:r>
          </w:p>
        </w:tc>
      </w:tr>
      <w:tr w:rsidR="008150FC" w:rsidRPr="00B04EFB" w14:paraId="463B9F34" w14:textId="77777777">
        <w:trPr>
          <w:trHeight w:val="54"/>
        </w:trPr>
        <w:tc>
          <w:tcPr>
            <w:tcW w:w="4336" w:type="dxa"/>
            <w:gridSpan w:val="6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FFFFFF"/>
            <w:vAlign w:val="center"/>
          </w:tcPr>
          <w:p w14:paraId="2FDDEA40" w14:textId="77777777" w:rsidR="008150FC" w:rsidRPr="00B04EFB" w:rsidRDefault="006E4ED7">
            <w:pPr>
              <w:spacing w:after="0" w:line="240" w:lineRule="auto"/>
              <w:ind w:left="180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000000"/>
              </w:rPr>
              <w:t>Databases</w:t>
            </w:r>
          </w:p>
        </w:tc>
        <w:tc>
          <w:tcPr>
            <w:tcW w:w="6483" w:type="dxa"/>
            <w:gridSpan w:val="13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FFFFFF"/>
            <w:vAlign w:val="center"/>
          </w:tcPr>
          <w:p w14:paraId="6F706766" w14:textId="77777777" w:rsidR="008150FC" w:rsidRPr="00B04EFB" w:rsidRDefault="006E4ED7">
            <w:pPr>
              <w:spacing w:after="0" w:line="240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</w:rPr>
              <w:t>MySQL,MongoDB</w:t>
            </w:r>
          </w:p>
        </w:tc>
      </w:tr>
      <w:tr w:rsidR="008150FC" w:rsidRPr="00B04EFB" w14:paraId="425A1BD8" w14:textId="77777777">
        <w:trPr>
          <w:trHeight w:val="54"/>
        </w:trPr>
        <w:tc>
          <w:tcPr>
            <w:tcW w:w="4336" w:type="dxa"/>
            <w:gridSpan w:val="6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FFFFFF"/>
            <w:vAlign w:val="center"/>
          </w:tcPr>
          <w:p w14:paraId="78575E23" w14:textId="77777777" w:rsidR="008150FC" w:rsidRPr="00B04EFB" w:rsidRDefault="006E4ED7">
            <w:pPr>
              <w:spacing w:after="0" w:line="240" w:lineRule="auto"/>
              <w:ind w:left="180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b/>
              </w:rPr>
              <w:t>Frameworks</w:t>
            </w:r>
          </w:p>
        </w:tc>
        <w:tc>
          <w:tcPr>
            <w:tcW w:w="6483" w:type="dxa"/>
            <w:gridSpan w:val="13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FFFFFF"/>
            <w:vAlign w:val="center"/>
          </w:tcPr>
          <w:p w14:paraId="4AC35329" w14:textId="77777777" w:rsidR="008150FC" w:rsidRPr="00B04EFB" w:rsidRDefault="006E4ED7">
            <w:pPr>
              <w:spacing w:after="0" w:line="240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</w:rPr>
              <w:t>Codeigniter,Laravel.</w:t>
            </w:r>
          </w:p>
        </w:tc>
      </w:tr>
      <w:tr w:rsidR="008150FC" w:rsidRPr="00B04EFB" w14:paraId="46057D82" w14:textId="77777777">
        <w:trPr>
          <w:trHeight w:val="386"/>
        </w:trPr>
        <w:tc>
          <w:tcPr>
            <w:tcW w:w="4336" w:type="dxa"/>
            <w:gridSpan w:val="6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FFFFFF"/>
            <w:vAlign w:val="center"/>
          </w:tcPr>
          <w:p w14:paraId="15EB000B" w14:textId="77777777" w:rsidR="008150FC" w:rsidRPr="00B04EFB" w:rsidRDefault="006E4ED7">
            <w:pPr>
              <w:spacing w:after="0"/>
              <w:ind w:left="180"/>
              <w:rPr>
                <w:rFonts w:asciiTheme="minorHAnsi" w:hAnsiTheme="minorHAnsi" w:cstheme="minorHAnsi"/>
                <w:b/>
              </w:rPr>
            </w:pPr>
            <w:r w:rsidRPr="00B04EFB">
              <w:rPr>
                <w:rFonts w:asciiTheme="minorHAnsi" w:hAnsiTheme="minorHAnsi" w:cstheme="minorHAnsi"/>
                <w:b/>
              </w:rPr>
              <w:t>Web Services</w:t>
            </w:r>
          </w:p>
        </w:tc>
        <w:tc>
          <w:tcPr>
            <w:tcW w:w="6483" w:type="dxa"/>
            <w:gridSpan w:val="13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FFFFFF"/>
            <w:vAlign w:val="center"/>
          </w:tcPr>
          <w:p w14:paraId="736D5FEA" w14:textId="77777777" w:rsidR="008150FC" w:rsidRPr="00B04EFB" w:rsidRDefault="006E4ED7">
            <w:pPr>
              <w:spacing w:after="0"/>
              <w:rPr>
                <w:rFonts w:asciiTheme="minorHAnsi" w:hAnsiTheme="minorHAnsi" w:cstheme="minorHAnsi"/>
              </w:rPr>
            </w:pPr>
            <w:r w:rsidRPr="00B04EFB">
              <w:rPr>
                <w:rFonts w:asciiTheme="minorHAnsi" w:eastAsia="Calibri" w:hAnsiTheme="minorHAnsi" w:cstheme="minorHAnsi"/>
              </w:rPr>
              <w:t>RESTful APIs, RESTful + Codeigniter, Microservices</w:t>
            </w:r>
          </w:p>
        </w:tc>
      </w:tr>
      <w:tr w:rsidR="008150FC" w:rsidRPr="00B04EFB" w14:paraId="59426337" w14:textId="77777777">
        <w:trPr>
          <w:trHeight w:val="18"/>
        </w:trPr>
        <w:tc>
          <w:tcPr>
            <w:tcW w:w="10819" w:type="dxa"/>
            <w:gridSpan w:val="19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F3F9FB"/>
          </w:tcPr>
          <w:p w14:paraId="5BACB479" w14:textId="77777777" w:rsidR="008150FC" w:rsidRPr="00B04EFB" w:rsidRDefault="006E4ED7">
            <w:pPr>
              <w:tabs>
                <w:tab w:val="left" w:pos="889"/>
                <w:tab w:val="center" w:pos="5256"/>
              </w:tabs>
              <w:spacing w:after="0" w:line="360" w:lineRule="auto"/>
              <w:rPr>
                <w:rFonts w:asciiTheme="minorHAnsi" w:eastAsia="Calibri" w:hAnsiTheme="minorHAnsi" w:cstheme="minorHAnsi"/>
                <w:b/>
                <w:color w:val="31849B"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31849B"/>
              </w:rPr>
              <w:tab/>
            </w:r>
            <w:r w:rsidRPr="00B04EFB">
              <w:rPr>
                <w:rFonts w:asciiTheme="minorHAnsi" w:eastAsia="Calibri" w:hAnsiTheme="minorHAnsi" w:cstheme="minorHAnsi"/>
                <w:b/>
                <w:color w:val="31849B"/>
              </w:rPr>
              <w:tab/>
              <w:t xml:space="preserve">Project :SAPS(Somalwar Academy Of Proffesional Studies)  </w:t>
            </w:r>
          </w:p>
          <w:p w14:paraId="0B947468" w14:textId="77777777" w:rsidR="008150FC" w:rsidRPr="00B04EFB" w:rsidRDefault="006E4ED7">
            <w:pPr>
              <w:tabs>
                <w:tab w:val="left" w:pos="889"/>
                <w:tab w:val="center" w:pos="5256"/>
              </w:tabs>
              <w:spacing w:after="0" w:line="360" w:lineRule="auto"/>
              <w:rPr>
                <w:rFonts w:asciiTheme="minorHAnsi" w:eastAsia="Calibri" w:hAnsiTheme="minorHAnsi" w:cstheme="minorHAnsi"/>
                <w:b/>
                <w:color w:val="31849B"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31849B"/>
              </w:rPr>
              <w:t xml:space="preserve">                                     (</w:t>
            </w:r>
            <w:hyperlink r:id="rId9" w:history="1">
              <w:r w:rsidRPr="00B04EFB">
                <w:rPr>
                  <w:rFonts w:asciiTheme="minorHAnsi" w:eastAsia="Calibri" w:hAnsiTheme="minorHAnsi" w:cstheme="minorHAnsi"/>
                  <w:b/>
                  <w:color w:val="0000FF"/>
                  <w:u w:val="single"/>
                </w:rPr>
                <w:t>http://www.sapsedu.com/admin</w:t>
              </w:r>
            </w:hyperlink>
            <w:r w:rsidRPr="00B04EFB">
              <w:rPr>
                <w:rFonts w:asciiTheme="minorHAnsi" w:eastAsia="Calibri" w:hAnsiTheme="minorHAnsi" w:cstheme="minorHAnsi"/>
                <w:b/>
                <w:color w:val="31849B"/>
              </w:rPr>
              <w:t>)  SAPS Website(sapsedu.com)</w:t>
            </w:r>
          </w:p>
        </w:tc>
      </w:tr>
      <w:tr w:rsidR="008150FC" w:rsidRPr="00B04EFB" w14:paraId="676C8DA4" w14:textId="77777777">
        <w:trPr>
          <w:trHeight w:val="59"/>
        </w:trPr>
        <w:tc>
          <w:tcPr>
            <w:tcW w:w="2871" w:type="dxa"/>
            <w:gridSpan w:val="4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auto"/>
            <w:vAlign w:val="bottom"/>
          </w:tcPr>
          <w:p w14:paraId="62E51FFA" w14:textId="77777777" w:rsidR="008150FC" w:rsidRPr="00B04EFB" w:rsidRDefault="006E4ED7">
            <w:pPr>
              <w:rPr>
                <w:rFonts w:asciiTheme="minorHAnsi" w:eastAsia="Calibri" w:hAnsiTheme="minorHAnsi" w:cstheme="minorHAnsi"/>
                <w:b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000000"/>
              </w:rPr>
              <w:t>Duration</w:t>
            </w:r>
            <w:r w:rsidRPr="00B04EFB">
              <w:rPr>
                <w:rFonts w:asciiTheme="minorHAnsi" w:eastAsia="Calibri" w:hAnsiTheme="minorHAnsi" w:cstheme="minorHAnsi"/>
                <w:b/>
              </w:rPr>
              <w:t>:4</w:t>
            </w:r>
            <w:r w:rsidRPr="00B04EFB">
              <w:rPr>
                <w:rFonts w:asciiTheme="minorHAnsi" w:eastAsia="Calibri" w:hAnsiTheme="minorHAnsi" w:cstheme="minorHAnsi"/>
              </w:rPr>
              <w:t xml:space="preserve">  Month</w:t>
            </w:r>
          </w:p>
        </w:tc>
        <w:tc>
          <w:tcPr>
            <w:tcW w:w="2077" w:type="dxa"/>
            <w:gridSpan w:val="6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auto"/>
            <w:vAlign w:val="bottom"/>
          </w:tcPr>
          <w:p w14:paraId="0B08A259" w14:textId="77777777" w:rsidR="008150FC" w:rsidRPr="00B04EFB" w:rsidRDefault="006E4ED7">
            <w:pPr>
              <w:rPr>
                <w:rFonts w:asciiTheme="minorHAnsi" w:eastAsia="Calibri" w:hAnsiTheme="minorHAnsi" w:cstheme="minorHAnsi"/>
                <w:b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000000"/>
              </w:rPr>
              <w:t>Duration</w:t>
            </w:r>
            <w:r w:rsidRPr="00B04EFB">
              <w:rPr>
                <w:rFonts w:asciiTheme="minorHAnsi" w:eastAsia="Calibri" w:hAnsiTheme="minorHAnsi" w:cstheme="minorHAnsi"/>
                <w:b/>
              </w:rPr>
              <w:t>:4</w:t>
            </w:r>
            <w:r w:rsidRPr="00B04EFB">
              <w:rPr>
                <w:rFonts w:asciiTheme="minorHAnsi" w:eastAsia="Calibri" w:hAnsiTheme="minorHAnsi" w:cstheme="minorHAnsi"/>
              </w:rPr>
              <w:t xml:space="preserve">  Month</w:t>
            </w:r>
          </w:p>
        </w:tc>
        <w:tc>
          <w:tcPr>
            <w:tcW w:w="4605" w:type="dxa"/>
            <w:gridSpan w:val="5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auto"/>
            <w:vAlign w:val="center"/>
          </w:tcPr>
          <w:p w14:paraId="6548F2B7" w14:textId="77777777" w:rsidR="008150FC" w:rsidRPr="00B04EFB" w:rsidRDefault="006E4ED7">
            <w:pPr>
              <w:spacing w:after="0" w:line="240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000000"/>
              </w:rPr>
              <w:t>Technology:</w:t>
            </w:r>
            <w:r w:rsidRPr="00B04EFB">
              <w:rPr>
                <w:rFonts w:asciiTheme="minorHAnsi" w:eastAsia="Calibri" w:hAnsiTheme="minorHAnsi" w:cstheme="minorHAnsi"/>
                <w:color w:val="000000"/>
              </w:rPr>
              <w:t xml:space="preserve">HTML5, Bootstrap 3 ,MySQL,  PHP, Ajax, JQuery, Web </w:t>
            </w:r>
            <w:r w:rsidRPr="00B04EFB">
              <w:rPr>
                <w:rFonts w:asciiTheme="minorHAnsi" w:eastAsia="Calibri" w:hAnsiTheme="minorHAnsi" w:cstheme="minorHAnsi"/>
                <w:color w:val="000000"/>
              </w:rPr>
              <w:t>Services,</w:t>
            </w:r>
            <w:r w:rsidRPr="00B04EFB">
              <w:rPr>
                <w:rFonts w:asciiTheme="minorHAnsi" w:eastAsia="Calibri" w:hAnsiTheme="minorHAnsi" w:cstheme="minorHAnsi"/>
                <w:color w:val="000000"/>
                <w:lang w:val="en-GB"/>
              </w:rPr>
              <w:t>coordinator</w:t>
            </w:r>
            <w:r w:rsidRPr="00B04EFB">
              <w:rPr>
                <w:rFonts w:asciiTheme="minorHAnsi" w:eastAsia="Calibri" w:hAnsiTheme="minorHAnsi" w:cstheme="minorHAnsi"/>
                <w:color w:val="000000"/>
              </w:rPr>
              <w:t>.Laravel</w:t>
            </w:r>
          </w:p>
        </w:tc>
        <w:tc>
          <w:tcPr>
            <w:tcW w:w="1266" w:type="dxa"/>
            <w:gridSpan w:val="4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auto"/>
            <w:vAlign w:val="center"/>
          </w:tcPr>
          <w:p w14:paraId="3A945423" w14:textId="77777777" w:rsidR="008150FC" w:rsidRPr="00B04EFB" w:rsidRDefault="006E4ED7">
            <w:pPr>
              <w:spacing w:after="0" w:line="240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000000"/>
              </w:rPr>
              <w:t>Team</w:t>
            </w:r>
            <w:r w:rsidRPr="00B04EFB">
              <w:rPr>
                <w:rFonts w:asciiTheme="minorHAnsi" w:eastAsia="Calibri" w:hAnsiTheme="minorHAnsi" w:cstheme="minorHAnsi"/>
                <w:color w:val="000000"/>
              </w:rPr>
              <w:t>: 2</w:t>
            </w:r>
          </w:p>
        </w:tc>
      </w:tr>
      <w:tr w:rsidR="008150FC" w:rsidRPr="00B04EFB" w14:paraId="4BD831AC" w14:textId="77777777">
        <w:trPr>
          <w:trHeight w:val="11"/>
        </w:trPr>
        <w:tc>
          <w:tcPr>
            <w:tcW w:w="10819" w:type="dxa"/>
            <w:gridSpan w:val="19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auto"/>
            <w:vAlign w:val="center"/>
          </w:tcPr>
          <w:p w14:paraId="4A82BEFE" w14:textId="77777777" w:rsidR="008150FC" w:rsidRPr="00B04EFB" w:rsidRDefault="006E4ED7">
            <w:pPr>
              <w:spacing w:before="80" w:after="0"/>
              <w:ind w:left="187"/>
              <w:rPr>
                <w:rFonts w:asciiTheme="minorHAnsi" w:hAnsiTheme="minorHAnsi" w:cstheme="minorHAnsi"/>
                <w:b/>
                <w:u w:val="single"/>
              </w:rPr>
            </w:pPr>
            <w:r w:rsidRPr="00B04EFB">
              <w:rPr>
                <w:rFonts w:asciiTheme="minorHAnsi" w:hAnsiTheme="minorHAnsi" w:cstheme="minorHAnsi"/>
                <w:b/>
                <w:u w:val="single"/>
              </w:rPr>
              <w:lastRenderedPageBreak/>
              <w:t xml:space="preserve">Description: </w:t>
            </w:r>
          </w:p>
          <w:p w14:paraId="14E5FE21" w14:textId="77777777" w:rsidR="008150FC" w:rsidRPr="00B04EFB" w:rsidRDefault="006E4ED7">
            <w:pPr>
              <w:spacing w:before="80" w:after="0" w:line="240" w:lineRule="auto"/>
              <w:ind w:left="187"/>
              <w:rPr>
                <w:rFonts w:asciiTheme="minorHAnsi" w:hAnsiTheme="minorHAnsi" w:cstheme="minorHAnsi"/>
              </w:rPr>
            </w:pPr>
            <w:r w:rsidRPr="00B04EFB">
              <w:rPr>
                <w:rFonts w:asciiTheme="minorHAnsi" w:hAnsiTheme="minorHAnsi" w:cstheme="minorHAnsi"/>
              </w:rPr>
              <w:t xml:space="preserve">This is SAPS Web application is developed for </w:t>
            </w:r>
            <w:r w:rsidRPr="00B04EFB">
              <w:rPr>
                <w:rFonts w:asciiTheme="minorHAnsi" w:hAnsiTheme="minorHAnsi" w:cstheme="minorHAnsi"/>
                <w:b/>
              </w:rPr>
              <w:t>Somalwar Academy Of Proffesional Studies.</w:t>
            </w:r>
            <w:r w:rsidRPr="00B04EFB">
              <w:rPr>
                <w:rFonts w:asciiTheme="minorHAnsi" w:hAnsiTheme="minorHAnsi" w:cstheme="minorHAnsi"/>
              </w:rPr>
              <w:t xml:space="preserve"> To manage the question Bank and create questions,and condut exams according to the syllabus and classes for students</w:t>
            </w:r>
            <w:r w:rsidRPr="00B04EFB">
              <w:rPr>
                <w:rFonts w:asciiTheme="minorHAnsi" w:hAnsiTheme="minorHAnsi" w:cstheme="minorHAnsi"/>
              </w:rPr>
              <w:t xml:space="preserve"> practice.Here </w:t>
            </w:r>
            <w:r w:rsidRPr="00B04EFB">
              <w:rPr>
                <w:rFonts w:asciiTheme="minorHAnsi" w:hAnsiTheme="minorHAnsi" w:cstheme="minorHAnsi"/>
                <w:lang w:val="en-GB"/>
              </w:rPr>
              <w:t>we</w:t>
            </w:r>
            <w:r w:rsidRPr="00B04EFB">
              <w:rPr>
                <w:rFonts w:asciiTheme="minorHAnsi" w:hAnsiTheme="minorHAnsi" w:cstheme="minorHAnsi"/>
              </w:rPr>
              <w:t xml:space="preserve"> managed 4 panels according to the client </w:t>
            </w:r>
            <w:r w:rsidRPr="00B04EFB">
              <w:rPr>
                <w:rFonts w:asciiTheme="minorHAnsi" w:hAnsiTheme="minorHAnsi" w:cstheme="minorHAnsi"/>
                <w:lang w:val="en-GB"/>
              </w:rPr>
              <w:t>requirements</w:t>
            </w:r>
            <w:r w:rsidRPr="00B04EFB">
              <w:rPr>
                <w:rFonts w:asciiTheme="minorHAnsi" w:hAnsiTheme="minorHAnsi" w:cstheme="minorHAnsi"/>
              </w:rPr>
              <w:t xml:space="preserve"> </w:t>
            </w:r>
            <w:r w:rsidRPr="00B04EFB">
              <w:rPr>
                <w:rFonts w:asciiTheme="minorHAnsi" w:hAnsiTheme="minorHAnsi" w:cstheme="minorHAnsi"/>
                <w:lang w:val="en-GB"/>
              </w:rPr>
              <w:t>.These</w:t>
            </w:r>
            <w:r w:rsidRPr="00B04EFB">
              <w:rPr>
                <w:rFonts w:asciiTheme="minorHAnsi" w:hAnsiTheme="minorHAnsi" w:cstheme="minorHAnsi"/>
              </w:rPr>
              <w:t xml:space="preserve"> are(Admin,Faculty,Deo,Lms,Parent,Student).</w:t>
            </w:r>
          </w:p>
          <w:p w14:paraId="5652E206" w14:textId="77777777" w:rsidR="008150FC" w:rsidRPr="00B04EFB" w:rsidRDefault="006E4ED7">
            <w:pPr>
              <w:spacing w:before="80" w:after="0" w:line="240" w:lineRule="auto"/>
              <w:ind w:left="187"/>
              <w:rPr>
                <w:rFonts w:asciiTheme="minorHAnsi" w:hAnsiTheme="minorHAnsi" w:cstheme="minorHAnsi"/>
                <w:u w:val="single"/>
              </w:rPr>
            </w:pPr>
            <w:r w:rsidRPr="00B04EFB">
              <w:rPr>
                <w:rFonts w:asciiTheme="minorHAnsi" w:hAnsiTheme="minorHAnsi" w:cstheme="minorHAnsi"/>
                <w:u w:val="single"/>
              </w:rPr>
              <w:t>Short Description of Panels:</w:t>
            </w:r>
          </w:p>
          <w:p w14:paraId="44B5D633" w14:textId="77777777" w:rsidR="008150FC" w:rsidRPr="00B04EFB" w:rsidRDefault="006E4ED7">
            <w:pPr>
              <w:numPr>
                <w:ilvl w:val="0"/>
                <w:numId w:val="1"/>
              </w:numPr>
              <w:spacing w:before="80" w:after="0" w:line="240" w:lineRule="auto"/>
              <w:rPr>
                <w:rFonts w:asciiTheme="minorHAnsi" w:hAnsiTheme="minorHAnsi" w:cstheme="minorHAnsi"/>
              </w:rPr>
            </w:pPr>
            <w:r w:rsidRPr="00B04EFB">
              <w:rPr>
                <w:rFonts w:asciiTheme="minorHAnsi" w:hAnsiTheme="minorHAnsi" w:cstheme="minorHAnsi"/>
                <w:color w:val="000000"/>
              </w:rPr>
              <w:t xml:space="preserve">Admin panel is used for create and manage questions including some masters of </w:t>
            </w:r>
            <w:r w:rsidRPr="00B04EFB">
              <w:rPr>
                <w:rFonts w:asciiTheme="minorHAnsi" w:hAnsiTheme="minorHAnsi" w:cstheme="minorHAnsi"/>
                <w:color w:val="000000"/>
              </w:rPr>
              <w:t>(Classes,Subjects,Chapters),and also  Mapping syllabus and create exams and assing questions to the exams</w:t>
            </w:r>
          </w:p>
          <w:p w14:paraId="0EE72A16" w14:textId="77777777" w:rsidR="008150FC" w:rsidRPr="00B04EFB" w:rsidRDefault="006E4ED7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B04EFB">
              <w:rPr>
                <w:rFonts w:asciiTheme="minorHAnsi" w:hAnsiTheme="minorHAnsi" w:cstheme="minorHAnsi"/>
                <w:color w:val="000000"/>
                <w:lang w:val="en-GB"/>
              </w:rPr>
              <w:t>The Account</w:t>
            </w:r>
            <w:r w:rsidRPr="00B04EFB">
              <w:rPr>
                <w:rFonts w:asciiTheme="minorHAnsi" w:hAnsiTheme="minorHAnsi" w:cstheme="minorHAnsi"/>
                <w:color w:val="000000"/>
              </w:rPr>
              <w:t xml:space="preserve"> Panel </w:t>
            </w:r>
            <w:r w:rsidRPr="00B04EFB">
              <w:rPr>
                <w:rFonts w:asciiTheme="minorHAnsi" w:hAnsiTheme="minorHAnsi" w:cstheme="minorHAnsi"/>
                <w:color w:val="000000"/>
                <w:lang w:val="en-GB"/>
              </w:rPr>
              <w:t>manages</w:t>
            </w:r>
            <w:r w:rsidRPr="00B04EFB">
              <w:rPr>
                <w:rFonts w:asciiTheme="minorHAnsi" w:hAnsiTheme="minorHAnsi" w:cstheme="minorHAnsi"/>
                <w:color w:val="000000"/>
              </w:rPr>
              <w:t xml:space="preserve"> student records and billings ,installments and all related account details.</w:t>
            </w:r>
          </w:p>
          <w:p w14:paraId="55465360" w14:textId="77777777" w:rsidR="008150FC" w:rsidRPr="00B04EFB" w:rsidRDefault="006E4ED7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B04EFB">
              <w:rPr>
                <w:rFonts w:asciiTheme="minorHAnsi" w:hAnsiTheme="minorHAnsi" w:cstheme="minorHAnsi"/>
                <w:color w:val="000000"/>
                <w:lang w:val="en-GB"/>
              </w:rPr>
              <w:t>The faculty</w:t>
            </w:r>
            <w:r w:rsidRPr="00B04EFB">
              <w:rPr>
                <w:rFonts w:asciiTheme="minorHAnsi" w:hAnsiTheme="minorHAnsi" w:cstheme="minorHAnsi"/>
                <w:color w:val="000000"/>
              </w:rPr>
              <w:t xml:space="preserve"> panel manages attendance and </w:t>
            </w:r>
            <w:r w:rsidRPr="00B04EFB">
              <w:rPr>
                <w:rFonts w:asciiTheme="minorHAnsi" w:hAnsiTheme="minorHAnsi" w:cstheme="minorHAnsi"/>
                <w:color w:val="000000"/>
                <w:lang w:val="en-GB"/>
              </w:rPr>
              <w:t>homewor</w:t>
            </w:r>
            <w:r w:rsidRPr="00B04EFB">
              <w:rPr>
                <w:rFonts w:asciiTheme="minorHAnsi" w:hAnsiTheme="minorHAnsi" w:cstheme="minorHAnsi"/>
                <w:color w:val="000000"/>
                <w:lang w:val="en-GB"/>
              </w:rPr>
              <w:t>k</w:t>
            </w:r>
            <w:r w:rsidRPr="00B04EFB">
              <w:rPr>
                <w:rFonts w:asciiTheme="minorHAnsi" w:hAnsiTheme="minorHAnsi" w:cstheme="minorHAnsi"/>
                <w:color w:val="000000"/>
              </w:rPr>
              <w:t xml:space="preserve"> track of the students and attendance of the teachers also</w:t>
            </w:r>
          </w:p>
          <w:p w14:paraId="05F96B5C" w14:textId="77777777" w:rsidR="008150FC" w:rsidRPr="00B04EFB" w:rsidRDefault="006E4ED7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B04EFB">
              <w:rPr>
                <w:rFonts w:asciiTheme="minorHAnsi" w:hAnsiTheme="minorHAnsi" w:cstheme="minorHAnsi"/>
                <w:color w:val="000000"/>
              </w:rPr>
              <w:t>Deo panel is for creating questions and and practice exams for the students .</w:t>
            </w:r>
          </w:p>
          <w:p w14:paraId="4C9867F6" w14:textId="77777777" w:rsidR="008150FC" w:rsidRPr="00B04EFB" w:rsidRDefault="006E4ED7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B04EFB">
              <w:rPr>
                <w:rFonts w:asciiTheme="minorHAnsi" w:hAnsiTheme="minorHAnsi" w:cstheme="minorHAnsi"/>
                <w:color w:val="000000"/>
              </w:rPr>
              <w:t>Lms panel manages the leads of the students .</w:t>
            </w:r>
          </w:p>
          <w:p w14:paraId="0DD92369" w14:textId="77777777" w:rsidR="008150FC" w:rsidRPr="00B04EFB" w:rsidRDefault="006E4ED7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B04EFB">
              <w:rPr>
                <w:rFonts w:asciiTheme="minorHAnsi" w:hAnsiTheme="minorHAnsi" w:cstheme="minorHAnsi"/>
                <w:color w:val="000000"/>
              </w:rPr>
              <w:t>Parent panel tracks the record of their students inclusinf homw work,att</w:t>
            </w:r>
            <w:r w:rsidRPr="00B04EFB">
              <w:rPr>
                <w:rFonts w:asciiTheme="minorHAnsi" w:hAnsiTheme="minorHAnsi" w:cstheme="minorHAnsi"/>
                <w:color w:val="000000"/>
              </w:rPr>
              <w:t>endance and exam details.</w:t>
            </w:r>
          </w:p>
          <w:p w14:paraId="5E301ADB" w14:textId="77777777" w:rsidR="008150FC" w:rsidRPr="00B04EFB" w:rsidRDefault="006E4ED7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B04EFB">
              <w:rPr>
                <w:rFonts w:asciiTheme="minorHAnsi" w:hAnsiTheme="minorHAnsi" w:cstheme="minorHAnsi"/>
                <w:color w:val="000000"/>
                <w:lang w:val="en-GB"/>
              </w:rPr>
              <w:t>The student</w:t>
            </w:r>
            <w:r w:rsidRPr="00B04EFB">
              <w:rPr>
                <w:rFonts w:asciiTheme="minorHAnsi" w:hAnsiTheme="minorHAnsi" w:cstheme="minorHAnsi"/>
                <w:color w:val="000000"/>
              </w:rPr>
              <w:t xml:space="preserve"> panel manages the practices of the students.</w:t>
            </w:r>
          </w:p>
          <w:p w14:paraId="768327BC" w14:textId="77777777" w:rsidR="008150FC" w:rsidRPr="00B04EFB" w:rsidRDefault="008150FC">
            <w:pPr>
              <w:spacing w:before="80" w:after="0" w:line="240" w:lineRule="auto"/>
              <w:rPr>
                <w:rFonts w:asciiTheme="minorHAnsi" w:eastAsia="Arial" w:hAnsiTheme="minorHAnsi" w:cstheme="minorHAnsi"/>
                <w:color w:val="2F2F2F"/>
                <w:highlight w:val="white"/>
                <w:u w:val="single"/>
              </w:rPr>
            </w:pPr>
          </w:p>
          <w:p w14:paraId="209851E2" w14:textId="77777777" w:rsidR="008150FC" w:rsidRPr="00B04EFB" w:rsidRDefault="006E4ED7">
            <w:pPr>
              <w:spacing w:before="80" w:after="0"/>
              <w:ind w:left="187"/>
              <w:jc w:val="both"/>
              <w:rPr>
                <w:rFonts w:asciiTheme="minorHAnsi" w:hAnsiTheme="minorHAnsi" w:cstheme="minorHAnsi"/>
                <w:b/>
                <w:u w:val="single"/>
              </w:rPr>
            </w:pPr>
            <w:r w:rsidRPr="00B04EFB">
              <w:rPr>
                <w:rFonts w:asciiTheme="minorHAnsi" w:hAnsiTheme="minorHAnsi" w:cstheme="minorHAnsi"/>
                <w:b/>
                <w:u w:val="single"/>
              </w:rPr>
              <w:t>Roles &amp; Responsibilities:</w:t>
            </w:r>
          </w:p>
          <w:p w14:paraId="0E8A04E0" w14:textId="77777777" w:rsidR="008150FC" w:rsidRPr="00B04EFB" w:rsidRDefault="006E4ED7">
            <w:pPr>
              <w:numPr>
                <w:ilvl w:val="0"/>
                <w:numId w:val="4"/>
              </w:numPr>
              <w:spacing w:before="120" w:after="0"/>
              <w:rPr>
                <w:rFonts w:asciiTheme="minorHAnsi" w:hAnsiTheme="minorHAnsi" w:cstheme="minorHAnsi"/>
              </w:rPr>
            </w:pPr>
            <w:r w:rsidRPr="00B04EFB">
              <w:rPr>
                <w:rFonts w:asciiTheme="minorHAnsi" w:hAnsiTheme="minorHAnsi" w:cstheme="minorHAnsi"/>
                <w:color w:val="000000"/>
              </w:rPr>
              <w:t>Participate in the Requirement Gathering.</w:t>
            </w:r>
          </w:p>
          <w:p w14:paraId="5FE9BA93" w14:textId="77777777" w:rsidR="008150FC" w:rsidRPr="00B04EFB" w:rsidRDefault="006E4ED7">
            <w:pPr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</w:rPr>
            </w:pPr>
            <w:r w:rsidRPr="00B04EFB">
              <w:rPr>
                <w:rFonts w:asciiTheme="minorHAnsi" w:hAnsiTheme="minorHAnsi" w:cstheme="minorHAnsi"/>
                <w:color w:val="000000"/>
              </w:rPr>
              <w:t>Integrate APIs for SAPS app.</w:t>
            </w:r>
          </w:p>
          <w:p w14:paraId="24A771E5" w14:textId="77777777" w:rsidR="008150FC" w:rsidRPr="00B04EFB" w:rsidRDefault="006E4ED7">
            <w:pPr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</w:rPr>
            </w:pPr>
            <w:r w:rsidRPr="00B04EFB">
              <w:rPr>
                <w:rFonts w:asciiTheme="minorHAnsi" w:hAnsiTheme="minorHAnsi" w:cstheme="minorHAnsi"/>
                <w:color w:val="000000"/>
              </w:rPr>
              <w:t>Database Creation and Handling.</w:t>
            </w:r>
          </w:p>
          <w:p w14:paraId="46C92586" w14:textId="77777777" w:rsidR="008150FC" w:rsidRPr="00B04EFB" w:rsidRDefault="006E4ED7">
            <w:pPr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</w:rPr>
            </w:pPr>
            <w:r w:rsidRPr="00B04EFB">
              <w:rPr>
                <w:rFonts w:asciiTheme="minorHAnsi" w:hAnsiTheme="minorHAnsi" w:cstheme="minorHAnsi"/>
                <w:color w:val="000000"/>
              </w:rPr>
              <w:t xml:space="preserve">Design the UI using HTML 5 and </w:t>
            </w:r>
            <w:r w:rsidRPr="00B04EFB">
              <w:rPr>
                <w:rFonts w:asciiTheme="minorHAnsi" w:hAnsiTheme="minorHAnsi" w:cstheme="minorHAnsi"/>
                <w:color w:val="000000"/>
              </w:rPr>
              <w:t>bootstrap 3.</w:t>
            </w:r>
          </w:p>
          <w:p w14:paraId="2DB15C86" w14:textId="77777777" w:rsidR="008150FC" w:rsidRPr="00B04EFB" w:rsidRDefault="006E4ED7">
            <w:pPr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</w:rPr>
            </w:pPr>
            <w:r w:rsidRPr="00B04EFB">
              <w:rPr>
                <w:rFonts w:asciiTheme="minorHAnsi" w:hAnsiTheme="minorHAnsi" w:cstheme="minorHAnsi"/>
                <w:color w:val="000000"/>
              </w:rPr>
              <w:t>Write code for Business Rules.</w:t>
            </w:r>
          </w:p>
          <w:p w14:paraId="0837482A" w14:textId="77777777" w:rsidR="008150FC" w:rsidRPr="00B04EFB" w:rsidRDefault="006E4ED7">
            <w:pPr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</w:rPr>
            </w:pPr>
            <w:r w:rsidRPr="00B04EFB">
              <w:rPr>
                <w:rFonts w:asciiTheme="minorHAnsi" w:hAnsiTheme="minorHAnsi" w:cstheme="minorHAnsi"/>
                <w:color w:val="000000"/>
              </w:rPr>
              <w:t xml:space="preserve">Provide Technical Support. </w:t>
            </w:r>
          </w:p>
        </w:tc>
      </w:tr>
      <w:tr w:rsidR="008150FC" w:rsidRPr="00B04EFB" w14:paraId="6D902684" w14:textId="77777777">
        <w:trPr>
          <w:trHeight w:val="6"/>
        </w:trPr>
        <w:tc>
          <w:tcPr>
            <w:tcW w:w="10819" w:type="dxa"/>
            <w:gridSpan w:val="19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F3F9FB"/>
          </w:tcPr>
          <w:p w14:paraId="3FF67916" w14:textId="77777777" w:rsidR="008150FC" w:rsidRPr="00B04EFB" w:rsidRDefault="006E4ED7">
            <w:pPr>
              <w:spacing w:after="0" w:line="360" w:lineRule="auto"/>
              <w:jc w:val="center"/>
              <w:rPr>
                <w:rFonts w:asciiTheme="minorHAnsi" w:eastAsia="Calibri" w:hAnsiTheme="minorHAnsi" w:cstheme="minorHAnsi"/>
                <w:b/>
                <w:color w:val="31849B"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31849B"/>
              </w:rPr>
              <w:t xml:space="preserve">Project :CRM(Customer Relationship Management) </w:t>
            </w:r>
          </w:p>
        </w:tc>
      </w:tr>
      <w:tr w:rsidR="008150FC" w:rsidRPr="00B04EFB" w14:paraId="16289E02" w14:textId="77777777">
        <w:trPr>
          <w:trHeight w:val="56"/>
        </w:trPr>
        <w:tc>
          <w:tcPr>
            <w:tcW w:w="2691" w:type="dxa"/>
            <w:gridSpan w:val="3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auto"/>
            <w:vAlign w:val="center"/>
          </w:tcPr>
          <w:p w14:paraId="4E229AE0" w14:textId="77777777" w:rsidR="008150FC" w:rsidRPr="00B04EFB" w:rsidRDefault="006E4ED7">
            <w:pPr>
              <w:spacing w:after="0" w:line="240" w:lineRule="auto"/>
              <w:ind w:left="180"/>
              <w:rPr>
                <w:rFonts w:asciiTheme="minorHAnsi" w:eastAsia="Calibri" w:hAnsiTheme="minorHAnsi" w:cstheme="minorHAnsi"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000000"/>
              </w:rPr>
              <w:t>Role:</w:t>
            </w:r>
            <w:r w:rsidRPr="00B04EFB">
              <w:rPr>
                <w:rFonts w:asciiTheme="minorHAnsi" w:hAnsiTheme="minorHAnsi" w:cstheme="minorHAnsi"/>
                <w:color w:val="000000"/>
              </w:rPr>
              <w:t xml:space="preserve"> Application </w:t>
            </w:r>
            <w:r w:rsidRPr="00B04EFB">
              <w:rPr>
                <w:rFonts w:asciiTheme="minorHAnsi" w:eastAsia="Calibri" w:hAnsiTheme="minorHAnsi" w:cstheme="minorHAnsi"/>
                <w:color w:val="000000"/>
              </w:rPr>
              <w:t>Developer,support.</w:t>
            </w:r>
          </w:p>
        </w:tc>
        <w:tc>
          <w:tcPr>
            <w:tcW w:w="2168" w:type="dxa"/>
            <w:gridSpan w:val="6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auto"/>
            <w:vAlign w:val="center"/>
          </w:tcPr>
          <w:p w14:paraId="209C6635" w14:textId="77777777" w:rsidR="008150FC" w:rsidRPr="00B04EFB" w:rsidRDefault="006E4ED7">
            <w:pPr>
              <w:spacing w:after="0" w:line="240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000000"/>
              </w:rPr>
              <w:t xml:space="preserve">Duration: </w:t>
            </w:r>
            <w:r w:rsidRPr="00B04EFB">
              <w:rPr>
                <w:rFonts w:asciiTheme="minorHAnsi" w:eastAsia="Calibri" w:hAnsiTheme="minorHAnsi" w:cstheme="minorHAnsi"/>
                <w:color w:val="000000"/>
              </w:rPr>
              <w:t>3 Month</w:t>
            </w:r>
          </w:p>
        </w:tc>
        <w:tc>
          <w:tcPr>
            <w:tcW w:w="4876" w:type="dxa"/>
            <w:gridSpan w:val="8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auto"/>
            <w:vAlign w:val="center"/>
          </w:tcPr>
          <w:p w14:paraId="2B09C923" w14:textId="77777777" w:rsidR="008150FC" w:rsidRPr="00B04EFB" w:rsidRDefault="006E4ED7">
            <w:pPr>
              <w:spacing w:after="0" w:line="240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000000"/>
              </w:rPr>
              <w:t>Technology:</w:t>
            </w:r>
            <w:r w:rsidRPr="00B04EFB">
              <w:rPr>
                <w:rFonts w:asciiTheme="minorHAnsi" w:eastAsia="Calibri" w:hAnsiTheme="minorHAnsi" w:cstheme="minorHAnsi"/>
                <w:color w:val="000000"/>
              </w:rPr>
              <w:t xml:space="preserve"> Codeigniter 3, HTML5, Bootstrap 3 ,MySQL, Ajax, JQuery, Web Services,</w:t>
            </w:r>
            <w:r w:rsidRPr="00B04EFB">
              <w:rPr>
                <w:rFonts w:asciiTheme="minorHAnsi" w:eastAsia="Calibri" w:hAnsiTheme="minorHAnsi" w:cstheme="minorHAnsi"/>
                <w:color w:val="000000"/>
                <w:lang w:val="en-GB"/>
              </w:rPr>
              <w:t>coordinator</w:t>
            </w:r>
            <w:r w:rsidRPr="00B04EFB">
              <w:rPr>
                <w:rFonts w:asciiTheme="minorHAnsi" w:eastAsia="Calibri" w:hAnsiTheme="minorHAnsi" w:cstheme="minorHAnsi"/>
                <w:color w:val="000000"/>
              </w:rPr>
              <w:t>.Laravel</w:t>
            </w:r>
          </w:p>
        </w:tc>
        <w:tc>
          <w:tcPr>
            <w:tcW w:w="1084" w:type="dxa"/>
            <w:gridSpan w:val="2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auto"/>
            <w:vAlign w:val="center"/>
          </w:tcPr>
          <w:p w14:paraId="3175FAF0" w14:textId="77777777" w:rsidR="008150FC" w:rsidRPr="00B04EFB" w:rsidRDefault="006E4ED7">
            <w:pPr>
              <w:spacing w:after="0" w:line="240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000000"/>
              </w:rPr>
              <w:t>Team</w:t>
            </w:r>
            <w:r w:rsidRPr="00B04EFB">
              <w:rPr>
                <w:rFonts w:asciiTheme="minorHAnsi" w:eastAsia="Calibri" w:hAnsiTheme="minorHAnsi" w:cstheme="minorHAnsi"/>
                <w:color w:val="000000"/>
              </w:rPr>
              <w:t>: 2+</w:t>
            </w:r>
          </w:p>
        </w:tc>
      </w:tr>
      <w:tr w:rsidR="008150FC" w:rsidRPr="00B04EFB" w14:paraId="10C5824D" w14:textId="77777777">
        <w:trPr>
          <w:trHeight w:val="2552"/>
        </w:trPr>
        <w:tc>
          <w:tcPr>
            <w:tcW w:w="10819" w:type="dxa"/>
            <w:gridSpan w:val="19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auto"/>
          </w:tcPr>
          <w:p w14:paraId="2F427DE2" w14:textId="77777777" w:rsidR="008150FC" w:rsidRPr="00B04EFB" w:rsidRDefault="006E4ED7">
            <w:pPr>
              <w:spacing w:before="120" w:after="0"/>
              <w:ind w:left="187"/>
              <w:rPr>
                <w:rFonts w:asciiTheme="minorHAnsi" w:hAnsiTheme="minorHAnsi" w:cstheme="minorHAnsi"/>
                <w:b/>
                <w:u w:val="single"/>
              </w:rPr>
            </w:pPr>
            <w:r w:rsidRPr="00B04EFB">
              <w:rPr>
                <w:rFonts w:asciiTheme="minorHAnsi" w:hAnsiTheme="minorHAnsi" w:cstheme="minorHAnsi"/>
                <w:b/>
                <w:u w:val="single"/>
              </w:rPr>
              <w:t>Description:</w:t>
            </w:r>
          </w:p>
          <w:p w14:paraId="24E401B3" w14:textId="77777777" w:rsidR="008150FC" w:rsidRPr="00B04EFB" w:rsidRDefault="006E4ED7">
            <w:pPr>
              <w:spacing w:before="120" w:after="0"/>
              <w:ind w:left="187"/>
              <w:rPr>
                <w:rFonts w:asciiTheme="minorHAnsi" w:hAnsiTheme="minorHAnsi" w:cstheme="minorHAnsi"/>
              </w:rPr>
            </w:pPr>
            <w:r w:rsidRPr="00B04EFB">
              <w:rPr>
                <w:rFonts w:asciiTheme="minorHAnsi" w:hAnsiTheme="minorHAnsi" w:cstheme="minorHAnsi"/>
              </w:rPr>
              <w:t xml:space="preserve">It is a web application designed for </w:t>
            </w:r>
            <w:r w:rsidRPr="00B04EFB">
              <w:rPr>
                <w:rFonts w:asciiTheme="minorHAnsi" w:hAnsiTheme="minorHAnsi" w:cstheme="minorHAnsi"/>
                <w:lang w:val="en-GB"/>
              </w:rPr>
              <w:t>managing</w:t>
            </w:r>
            <w:r w:rsidRPr="00B04EFB">
              <w:rPr>
                <w:rFonts w:asciiTheme="minorHAnsi" w:hAnsiTheme="minorHAnsi" w:cstheme="minorHAnsi"/>
              </w:rPr>
              <w:t xml:space="preserve"> customers related to their products and tracks the SPANCO(suspect,prospect,approach,negotiate,closing,order).Show productwise stacks to the admin.</w:t>
            </w:r>
          </w:p>
          <w:p w14:paraId="5A21E526" w14:textId="77777777" w:rsidR="008150FC" w:rsidRPr="00B04EFB" w:rsidRDefault="006E4ED7">
            <w:pPr>
              <w:spacing w:before="120" w:after="0"/>
              <w:ind w:left="187"/>
              <w:rPr>
                <w:rFonts w:asciiTheme="minorHAnsi" w:hAnsiTheme="minorHAnsi" w:cstheme="minorHAnsi"/>
                <w:b/>
                <w:u w:val="single"/>
              </w:rPr>
            </w:pPr>
            <w:r w:rsidRPr="00B04EFB">
              <w:rPr>
                <w:rFonts w:asciiTheme="minorHAnsi" w:hAnsiTheme="minorHAnsi" w:cstheme="minorHAnsi"/>
                <w:b/>
                <w:u w:val="single"/>
              </w:rPr>
              <w:t>Roles &amp; Responsibilities:</w:t>
            </w:r>
          </w:p>
          <w:p w14:paraId="6160DAB0" w14:textId="77777777" w:rsidR="008150FC" w:rsidRPr="00B04EFB" w:rsidRDefault="006E4ED7">
            <w:pPr>
              <w:numPr>
                <w:ilvl w:val="0"/>
                <w:numId w:val="4"/>
              </w:numPr>
              <w:spacing w:before="120" w:after="0"/>
              <w:rPr>
                <w:rFonts w:asciiTheme="minorHAnsi" w:hAnsiTheme="minorHAnsi" w:cstheme="minorHAnsi"/>
              </w:rPr>
            </w:pPr>
            <w:r w:rsidRPr="00B04EFB">
              <w:rPr>
                <w:rFonts w:asciiTheme="minorHAnsi" w:hAnsiTheme="minorHAnsi" w:cstheme="minorHAnsi"/>
                <w:color w:val="000000"/>
              </w:rPr>
              <w:t>Participate in Requirement Gathering and Analysis.</w:t>
            </w:r>
          </w:p>
          <w:p w14:paraId="5BB283C1" w14:textId="77777777" w:rsidR="008150FC" w:rsidRPr="00B04EFB" w:rsidRDefault="006E4ED7">
            <w:pPr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</w:rPr>
            </w:pPr>
            <w:r w:rsidRPr="00B04EFB">
              <w:rPr>
                <w:rFonts w:asciiTheme="minorHAnsi" w:hAnsiTheme="minorHAnsi" w:cstheme="minorHAnsi"/>
                <w:color w:val="000000"/>
              </w:rPr>
              <w:t xml:space="preserve">Design the UI using HTML 5 and </w:t>
            </w:r>
            <w:r w:rsidRPr="00B04EFB">
              <w:rPr>
                <w:rFonts w:asciiTheme="minorHAnsi" w:hAnsiTheme="minorHAnsi" w:cstheme="minorHAnsi"/>
                <w:color w:val="000000"/>
              </w:rPr>
              <w:t>bootstrap 3.</w:t>
            </w:r>
          </w:p>
          <w:p w14:paraId="6A755994" w14:textId="77777777" w:rsidR="008150FC" w:rsidRPr="00B04EFB" w:rsidRDefault="006E4ED7">
            <w:pPr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</w:rPr>
            </w:pPr>
            <w:r w:rsidRPr="00B04EFB">
              <w:rPr>
                <w:rFonts w:asciiTheme="minorHAnsi" w:hAnsiTheme="minorHAnsi" w:cstheme="minorHAnsi"/>
                <w:color w:val="000000"/>
              </w:rPr>
              <w:t>Write code for Business Rules.</w:t>
            </w:r>
          </w:p>
          <w:p w14:paraId="32FA7422" w14:textId="77777777" w:rsidR="008150FC" w:rsidRPr="00B04EFB" w:rsidRDefault="006E4ED7">
            <w:pPr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</w:rPr>
            </w:pPr>
            <w:r w:rsidRPr="00B04EFB">
              <w:rPr>
                <w:rFonts w:asciiTheme="minorHAnsi" w:hAnsiTheme="minorHAnsi" w:cstheme="minorHAnsi"/>
                <w:color w:val="000000"/>
              </w:rPr>
              <w:t>Database Creation and Handling.</w:t>
            </w:r>
          </w:p>
          <w:p w14:paraId="4D460F5F" w14:textId="77777777" w:rsidR="008150FC" w:rsidRPr="00B04EFB" w:rsidRDefault="006E4ED7">
            <w:pPr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</w:rPr>
            </w:pPr>
            <w:r w:rsidRPr="00B04EFB">
              <w:rPr>
                <w:rFonts w:asciiTheme="minorHAnsi" w:hAnsiTheme="minorHAnsi" w:cstheme="minorHAnsi"/>
                <w:color w:val="000000"/>
              </w:rPr>
              <w:t>Module Integration and Application Flow Testing.</w:t>
            </w:r>
          </w:p>
          <w:p w14:paraId="13C8933F" w14:textId="77777777" w:rsidR="008150FC" w:rsidRPr="00B04EFB" w:rsidRDefault="006E4ED7">
            <w:pPr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</w:rPr>
            </w:pPr>
            <w:r w:rsidRPr="00B04EFB">
              <w:rPr>
                <w:rFonts w:asciiTheme="minorHAnsi" w:hAnsiTheme="minorHAnsi" w:cstheme="minorHAnsi"/>
                <w:color w:val="000000"/>
              </w:rPr>
              <w:t>Provide Technical Support.</w:t>
            </w:r>
          </w:p>
        </w:tc>
      </w:tr>
      <w:tr w:rsidR="008150FC" w:rsidRPr="00B04EFB" w14:paraId="297EB3E2" w14:textId="77777777">
        <w:trPr>
          <w:trHeight w:val="6"/>
        </w:trPr>
        <w:tc>
          <w:tcPr>
            <w:tcW w:w="10819" w:type="dxa"/>
            <w:gridSpan w:val="19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F3F9FB"/>
          </w:tcPr>
          <w:p w14:paraId="0424701C" w14:textId="77777777" w:rsidR="008150FC" w:rsidRPr="00B04EFB" w:rsidRDefault="006E4ED7">
            <w:pPr>
              <w:spacing w:after="0" w:line="360" w:lineRule="auto"/>
              <w:jc w:val="center"/>
              <w:rPr>
                <w:rFonts w:asciiTheme="minorHAnsi" w:eastAsia="Calibri" w:hAnsiTheme="minorHAnsi" w:cstheme="minorHAnsi"/>
                <w:b/>
                <w:color w:val="31849B"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31849B"/>
              </w:rPr>
              <w:t xml:space="preserve">Project :  Star Tutions (Application+website) </w:t>
            </w:r>
          </w:p>
          <w:p w14:paraId="04ED9521" w14:textId="77777777" w:rsidR="008150FC" w:rsidRPr="00B04EFB" w:rsidRDefault="006E4ED7">
            <w:pPr>
              <w:spacing w:after="0" w:line="360" w:lineRule="auto"/>
              <w:jc w:val="center"/>
              <w:rPr>
                <w:rFonts w:asciiTheme="minorHAnsi" w:eastAsia="Calibri" w:hAnsiTheme="minorHAnsi" w:cstheme="minorHAnsi"/>
                <w:b/>
                <w:color w:val="31849B"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31849B"/>
              </w:rPr>
              <w:t>(</w:t>
            </w:r>
            <w:hyperlink r:id="rId10" w:history="1">
              <w:r w:rsidRPr="00B04EFB">
                <w:rPr>
                  <w:rFonts w:asciiTheme="minorHAnsi" w:eastAsia="Calibri" w:hAnsiTheme="minorHAnsi" w:cstheme="minorHAnsi"/>
                  <w:b/>
                  <w:color w:val="0000FF"/>
                  <w:u w:val="single"/>
                </w:rPr>
                <w:t>http://startuitionclasses.com</w:t>
              </w:r>
            </w:hyperlink>
            <w:r w:rsidRPr="00B04EFB">
              <w:rPr>
                <w:rFonts w:asciiTheme="minorHAnsi" w:eastAsia="Calibri" w:hAnsiTheme="minorHAnsi" w:cstheme="minorHAnsi"/>
                <w:b/>
                <w:color w:val="31849B"/>
              </w:rPr>
              <w:t>) / (http://startuitionclasses.com/admin)</w:t>
            </w:r>
          </w:p>
        </w:tc>
      </w:tr>
      <w:tr w:rsidR="008150FC" w:rsidRPr="00B04EFB" w14:paraId="4890AE44" w14:textId="77777777">
        <w:trPr>
          <w:trHeight w:val="6"/>
        </w:trPr>
        <w:tc>
          <w:tcPr>
            <w:tcW w:w="2313" w:type="dxa"/>
            <w:gridSpan w:val="2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auto"/>
            <w:vAlign w:val="center"/>
          </w:tcPr>
          <w:p w14:paraId="7CC7B4F9" w14:textId="77777777" w:rsidR="008150FC" w:rsidRPr="00B04EFB" w:rsidRDefault="006E4ED7">
            <w:pPr>
              <w:spacing w:after="0" w:line="240" w:lineRule="auto"/>
              <w:ind w:left="180"/>
              <w:rPr>
                <w:rFonts w:asciiTheme="minorHAnsi" w:eastAsia="Calibri" w:hAnsiTheme="minorHAnsi" w:cstheme="minorHAnsi"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000000"/>
              </w:rPr>
              <w:t>Role:</w:t>
            </w:r>
            <w:r w:rsidRPr="00B04EFB">
              <w:rPr>
                <w:rFonts w:asciiTheme="minorHAnsi" w:hAnsiTheme="minorHAnsi" w:cstheme="minorHAnsi"/>
                <w:color w:val="000000"/>
              </w:rPr>
              <w:t xml:space="preserve">  Application </w:t>
            </w:r>
            <w:r w:rsidRPr="00B04EFB">
              <w:rPr>
                <w:rFonts w:asciiTheme="minorHAnsi" w:eastAsia="Calibri" w:hAnsiTheme="minorHAnsi" w:cstheme="minorHAnsi"/>
                <w:color w:val="000000"/>
              </w:rPr>
              <w:t>Developer</w:t>
            </w:r>
          </w:p>
        </w:tc>
        <w:tc>
          <w:tcPr>
            <w:tcW w:w="2062" w:type="dxa"/>
            <w:gridSpan w:val="5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auto"/>
            <w:vAlign w:val="center"/>
          </w:tcPr>
          <w:p w14:paraId="1476A66D" w14:textId="77777777" w:rsidR="008150FC" w:rsidRPr="00B04EFB" w:rsidRDefault="006E4ED7">
            <w:pPr>
              <w:spacing w:after="0" w:line="240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000000"/>
              </w:rPr>
              <w:t xml:space="preserve">Duration: </w:t>
            </w:r>
            <w:r w:rsidRPr="00B04EFB">
              <w:rPr>
                <w:rFonts w:asciiTheme="minorHAnsi" w:eastAsia="Calibri" w:hAnsiTheme="minorHAnsi" w:cstheme="minorHAnsi"/>
                <w:color w:val="000000"/>
              </w:rPr>
              <w:t>1 Month</w:t>
            </w:r>
          </w:p>
        </w:tc>
        <w:tc>
          <w:tcPr>
            <w:tcW w:w="4985" w:type="dxa"/>
            <w:gridSpan w:val="7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auto"/>
            <w:vAlign w:val="center"/>
          </w:tcPr>
          <w:p w14:paraId="26DB61B7" w14:textId="77777777" w:rsidR="008150FC" w:rsidRPr="00B04EFB" w:rsidRDefault="006E4ED7">
            <w:pPr>
              <w:spacing w:after="0" w:line="240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000000"/>
              </w:rPr>
              <w:t>Technology:</w:t>
            </w:r>
            <w:r w:rsidRPr="00B04EFB">
              <w:rPr>
                <w:rFonts w:asciiTheme="minorHAnsi" w:eastAsia="Calibri" w:hAnsiTheme="minorHAnsi" w:cstheme="minorHAnsi"/>
                <w:color w:val="000000"/>
              </w:rPr>
              <w:t xml:space="preserve"> Codeigniter 3, HTML5, Bootstrap 3, MySQL, Ajax, JQuery,</w:t>
            </w:r>
            <w:r w:rsidRPr="00B04EFB">
              <w:rPr>
                <w:rFonts w:asciiTheme="minorHAnsi" w:eastAsia="Calibri" w:hAnsiTheme="minorHAnsi" w:cstheme="minorHAnsi"/>
                <w:color w:val="000000"/>
                <w:lang w:val="en-GB"/>
              </w:rPr>
              <w:t>coordinator</w:t>
            </w:r>
            <w:r w:rsidRPr="00B04EFB">
              <w:rPr>
                <w:rFonts w:asciiTheme="minorHAnsi" w:eastAsia="Calibri" w:hAnsiTheme="minorHAnsi" w:cstheme="minorHAnsi"/>
                <w:color w:val="000000"/>
              </w:rPr>
              <w:t>.Laravel</w:t>
            </w:r>
          </w:p>
        </w:tc>
        <w:tc>
          <w:tcPr>
            <w:tcW w:w="1459" w:type="dxa"/>
            <w:gridSpan w:val="5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auto"/>
            <w:vAlign w:val="center"/>
          </w:tcPr>
          <w:p w14:paraId="49407336" w14:textId="77777777" w:rsidR="008150FC" w:rsidRPr="00B04EFB" w:rsidRDefault="006E4ED7">
            <w:pPr>
              <w:spacing w:after="0" w:line="240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000000"/>
              </w:rPr>
              <w:t>Team</w:t>
            </w:r>
            <w:r w:rsidRPr="00B04EFB">
              <w:rPr>
                <w:rFonts w:asciiTheme="minorHAnsi" w:eastAsia="Calibri" w:hAnsiTheme="minorHAnsi" w:cstheme="minorHAnsi"/>
                <w:color w:val="000000"/>
              </w:rPr>
              <w:t>: 1</w:t>
            </w:r>
          </w:p>
        </w:tc>
      </w:tr>
      <w:tr w:rsidR="008150FC" w:rsidRPr="00B04EFB" w14:paraId="76F7F9D8" w14:textId="77777777">
        <w:trPr>
          <w:trHeight w:val="6"/>
        </w:trPr>
        <w:tc>
          <w:tcPr>
            <w:tcW w:w="10819" w:type="dxa"/>
            <w:gridSpan w:val="19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auto"/>
          </w:tcPr>
          <w:p w14:paraId="717A43C3" w14:textId="77777777" w:rsidR="008150FC" w:rsidRPr="00B04EFB" w:rsidRDefault="006E4ED7">
            <w:pPr>
              <w:spacing w:before="120" w:after="0"/>
              <w:ind w:left="187"/>
              <w:rPr>
                <w:rFonts w:asciiTheme="minorHAnsi" w:hAnsiTheme="minorHAnsi" w:cstheme="minorHAnsi"/>
                <w:b/>
                <w:u w:val="single"/>
              </w:rPr>
            </w:pPr>
            <w:r w:rsidRPr="00B04EFB">
              <w:rPr>
                <w:rFonts w:asciiTheme="minorHAnsi" w:hAnsiTheme="minorHAnsi" w:cstheme="minorHAnsi"/>
                <w:b/>
                <w:u w:val="single"/>
              </w:rPr>
              <w:lastRenderedPageBreak/>
              <w:t>Description:</w:t>
            </w:r>
          </w:p>
          <w:p w14:paraId="7A86809B" w14:textId="77777777" w:rsidR="008150FC" w:rsidRPr="00B04EFB" w:rsidRDefault="006E4ED7">
            <w:pPr>
              <w:spacing w:before="120" w:after="0"/>
              <w:ind w:left="187"/>
              <w:rPr>
                <w:rFonts w:asciiTheme="minorHAnsi" w:hAnsiTheme="minorHAnsi" w:cstheme="minorHAnsi"/>
              </w:rPr>
            </w:pPr>
            <w:r w:rsidRPr="00B04EFB">
              <w:rPr>
                <w:rFonts w:asciiTheme="minorHAnsi" w:hAnsiTheme="minorHAnsi" w:cstheme="minorHAnsi"/>
                <w:b/>
                <w:lang w:val="en-GB"/>
              </w:rPr>
              <w:t>The Star</w:t>
            </w:r>
            <w:r w:rsidRPr="00B04EFB">
              <w:rPr>
                <w:rFonts w:asciiTheme="minorHAnsi" w:hAnsiTheme="minorHAnsi" w:cstheme="minorHAnsi"/>
                <w:b/>
              </w:rPr>
              <w:t xml:space="preserve"> tuition application used for managing </w:t>
            </w:r>
            <w:r w:rsidRPr="00B04EFB">
              <w:rPr>
                <w:rFonts w:asciiTheme="minorHAnsi" w:hAnsiTheme="minorHAnsi" w:cstheme="minorHAnsi"/>
                <w:b/>
                <w:lang w:val="en-GB"/>
              </w:rPr>
              <w:t>students'</w:t>
            </w:r>
            <w:r w:rsidRPr="00B04EFB">
              <w:rPr>
                <w:rFonts w:asciiTheme="minorHAnsi" w:hAnsiTheme="minorHAnsi" w:cstheme="minorHAnsi"/>
                <w:b/>
              </w:rPr>
              <w:t xml:space="preserve"> account details according to class and store marks of </w:t>
            </w:r>
            <w:r w:rsidRPr="00B04EFB">
              <w:rPr>
                <w:rFonts w:asciiTheme="minorHAnsi" w:hAnsiTheme="minorHAnsi" w:cstheme="minorHAnsi"/>
                <w:b/>
                <w:lang w:val="en-GB"/>
              </w:rPr>
              <w:t>students'</w:t>
            </w:r>
            <w:r w:rsidRPr="00B04EFB">
              <w:rPr>
                <w:rFonts w:asciiTheme="minorHAnsi" w:hAnsiTheme="minorHAnsi" w:cstheme="minorHAnsi"/>
                <w:b/>
              </w:rPr>
              <w:t xml:space="preserve"> </w:t>
            </w:r>
            <w:r w:rsidRPr="00B04EFB">
              <w:rPr>
                <w:rFonts w:asciiTheme="minorHAnsi" w:hAnsiTheme="minorHAnsi" w:cstheme="minorHAnsi"/>
                <w:b/>
                <w:lang w:val="en-GB"/>
              </w:rPr>
              <w:t>accounts</w:t>
            </w:r>
            <w:r w:rsidRPr="00B04EFB">
              <w:rPr>
                <w:rFonts w:asciiTheme="minorHAnsi" w:hAnsiTheme="minorHAnsi" w:cstheme="minorHAnsi"/>
                <w:b/>
              </w:rPr>
              <w:t xml:space="preserve"> shows the overall stacks acc</w:t>
            </w:r>
            <w:r w:rsidRPr="00B04EFB">
              <w:rPr>
                <w:rFonts w:asciiTheme="minorHAnsi" w:hAnsiTheme="minorHAnsi" w:cstheme="minorHAnsi"/>
                <w:b/>
              </w:rPr>
              <w:t>ording to sessions and classes to the admin</w:t>
            </w:r>
            <w:r w:rsidRPr="00B04EFB">
              <w:rPr>
                <w:rFonts w:asciiTheme="minorHAnsi" w:hAnsiTheme="minorHAnsi" w:cstheme="minorHAnsi"/>
              </w:rPr>
              <w:t>.</w:t>
            </w:r>
          </w:p>
          <w:p w14:paraId="1500A263" w14:textId="77777777" w:rsidR="008150FC" w:rsidRPr="00B04EFB" w:rsidRDefault="006E4ED7">
            <w:pPr>
              <w:spacing w:before="120" w:after="0"/>
              <w:ind w:left="187"/>
              <w:rPr>
                <w:rFonts w:asciiTheme="minorHAnsi" w:hAnsiTheme="minorHAnsi" w:cstheme="minorHAnsi"/>
                <w:b/>
                <w:u w:val="single"/>
              </w:rPr>
            </w:pPr>
            <w:r w:rsidRPr="00B04EFB">
              <w:rPr>
                <w:rFonts w:asciiTheme="minorHAnsi" w:hAnsiTheme="minorHAnsi" w:cstheme="minorHAnsi"/>
                <w:b/>
                <w:u w:val="single"/>
              </w:rPr>
              <w:t>Roles &amp; Responsibilities:</w:t>
            </w:r>
          </w:p>
          <w:p w14:paraId="54626EFB" w14:textId="77777777" w:rsidR="008150FC" w:rsidRPr="00B04EFB" w:rsidRDefault="006E4ED7">
            <w:pPr>
              <w:numPr>
                <w:ilvl w:val="0"/>
                <w:numId w:val="4"/>
              </w:numPr>
              <w:spacing w:before="120" w:after="0"/>
              <w:rPr>
                <w:rFonts w:asciiTheme="minorHAnsi" w:hAnsiTheme="minorHAnsi" w:cstheme="minorHAnsi"/>
              </w:rPr>
            </w:pPr>
            <w:r w:rsidRPr="00B04EFB">
              <w:rPr>
                <w:rFonts w:asciiTheme="minorHAnsi" w:hAnsiTheme="minorHAnsi" w:cstheme="minorHAnsi"/>
                <w:color w:val="000000"/>
              </w:rPr>
              <w:t>Participate in Requirement Gathering and Analysis.</w:t>
            </w:r>
          </w:p>
          <w:p w14:paraId="5F4863CE" w14:textId="77777777" w:rsidR="008150FC" w:rsidRPr="00B04EFB" w:rsidRDefault="006E4ED7">
            <w:pPr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</w:rPr>
            </w:pPr>
            <w:r w:rsidRPr="00B04EFB">
              <w:rPr>
                <w:rFonts w:asciiTheme="minorHAnsi" w:hAnsiTheme="minorHAnsi" w:cstheme="minorHAnsi"/>
                <w:color w:val="000000"/>
              </w:rPr>
              <w:t>Database Creation and Handling.</w:t>
            </w:r>
          </w:p>
          <w:p w14:paraId="7729C0C1" w14:textId="77777777" w:rsidR="008150FC" w:rsidRPr="00B04EFB" w:rsidRDefault="006E4ED7">
            <w:pPr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</w:rPr>
            </w:pPr>
            <w:r w:rsidRPr="00B04EFB">
              <w:rPr>
                <w:rFonts w:asciiTheme="minorHAnsi" w:hAnsiTheme="minorHAnsi" w:cstheme="minorHAnsi"/>
                <w:color w:val="000000"/>
              </w:rPr>
              <w:t>Design the UI using HTML 5 and bootstrap 3.</w:t>
            </w:r>
          </w:p>
          <w:p w14:paraId="17D4B409" w14:textId="77777777" w:rsidR="008150FC" w:rsidRPr="00B04EFB" w:rsidRDefault="006E4ED7">
            <w:pPr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</w:rPr>
            </w:pPr>
            <w:r w:rsidRPr="00B04EFB">
              <w:rPr>
                <w:rFonts w:asciiTheme="minorHAnsi" w:hAnsiTheme="minorHAnsi" w:cstheme="minorHAnsi"/>
                <w:color w:val="000000"/>
              </w:rPr>
              <w:t>Write code for Business Rules.</w:t>
            </w:r>
          </w:p>
          <w:p w14:paraId="560B83ED" w14:textId="77777777" w:rsidR="008150FC" w:rsidRPr="00B04EFB" w:rsidRDefault="008150FC">
            <w:pPr>
              <w:spacing w:before="120" w:after="0"/>
              <w:rPr>
                <w:rFonts w:asciiTheme="minorHAnsi" w:hAnsiTheme="minorHAnsi" w:cstheme="minorHAnsi"/>
              </w:rPr>
            </w:pPr>
          </w:p>
          <w:p w14:paraId="12D0FFF4" w14:textId="77777777" w:rsidR="008150FC" w:rsidRPr="00B04EFB" w:rsidRDefault="008150FC">
            <w:pPr>
              <w:spacing w:before="120" w:after="0"/>
              <w:rPr>
                <w:rFonts w:asciiTheme="minorHAnsi" w:hAnsiTheme="minorHAnsi" w:cstheme="minorHAnsi"/>
              </w:rPr>
            </w:pPr>
          </w:p>
        </w:tc>
      </w:tr>
      <w:tr w:rsidR="008150FC" w:rsidRPr="00B04EFB" w14:paraId="3A876297" w14:textId="77777777">
        <w:trPr>
          <w:trHeight w:val="6"/>
        </w:trPr>
        <w:tc>
          <w:tcPr>
            <w:tcW w:w="10819" w:type="dxa"/>
            <w:gridSpan w:val="19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F3F9FB"/>
          </w:tcPr>
          <w:p w14:paraId="2238DB3E" w14:textId="77777777" w:rsidR="008150FC" w:rsidRPr="00B04EFB" w:rsidRDefault="008150FC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31849B"/>
              </w:rPr>
            </w:pPr>
          </w:p>
          <w:p w14:paraId="7A3F9217" w14:textId="77777777" w:rsidR="008150FC" w:rsidRPr="00B04EFB" w:rsidRDefault="006E4ED7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31849B"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31849B"/>
              </w:rPr>
              <w:t xml:space="preserve">Project : OBB </w:t>
            </w:r>
            <w:r w:rsidRPr="00B04EFB">
              <w:rPr>
                <w:rFonts w:asciiTheme="minorHAnsi" w:eastAsia="Calibri" w:hAnsiTheme="minorHAnsi" w:cstheme="minorHAnsi"/>
                <w:b/>
                <w:color w:val="31849B"/>
              </w:rPr>
              <w:t>(Website::</w:t>
            </w:r>
            <w:hyperlink r:id="rId11" w:history="1">
              <w:r w:rsidRPr="00B04EFB">
                <w:rPr>
                  <w:rFonts w:asciiTheme="minorHAnsi" w:eastAsia="Calibri" w:hAnsiTheme="minorHAnsi" w:cstheme="minorHAnsi"/>
                  <w:b/>
                  <w:color w:val="0000FF"/>
                  <w:u w:val="single"/>
                </w:rPr>
                <w:t>http://outwardbound.org.in</w:t>
              </w:r>
            </w:hyperlink>
            <w:r w:rsidRPr="00B04EFB">
              <w:rPr>
                <w:rFonts w:asciiTheme="minorHAnsi" w:eastAsia="Calibri" w:hAnsiTheme="minorHAnsi" w:cstheme="minorHAnsi"/>
                <w:b/>
                <w:color w:val="31849B"/>
              </w:rPr>
              <w:t>)</w:t>
            </w:r>
          </w:p>
          <w:p w14:paraId="73D481E0" w14:textId="77777777" w:rsidR="008150FC" w:rsidRPr="00B04EFB" w:rsidRDefault="006E4ED7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31849B"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31849B"/>
              </w:rPr>
              <w:t>( Admin:: http://outwardbound.org.in/admin)</w:t>
            </w:r>
          </w:p>
        </w:tc>
      </w:tr>
      <w:tr w:rsidR="008150FC" w:rsidRPr="00B04EFB" w14:paraId="61CDDE23" w14:textId="77777777">
        <w:trPr>
          <w:trHeight w:val="6"/>
        </w:trPr>
        <w:tc>
          <w:tcPr>
            <w:tcW w:w="2241" w:type="dxa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auto"/>
            <w:vAlign w:val="center"/>
          </w:tcPr>
          <w:p w14:paraId="76DE0A34" w14:textId="77777777" w:rsidR="008150FC" w:rsidRPr="00B04EFB" w:rsidRDefault="006E4ED7">
            <w:pPr>
              <w:spacing w:after="0" w:line="240" w:lineRule="auto"/>
              <w:ind w:left="180"/>
              <w:rPr>
                <w:rFonts w:asciiTheme="minorHAnsi" w:eastAsia="Calibri" w:hAnsiTheme="minorHAnsi" w:cstheme="minorHAnsi"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000000"/>
              </w:rPr>
              <w:t>Role:</w:t>
            </w:r>
            <w:r w:rsidRPr="00B04EFB">
              <w:rPr>
                <w:rFonts w:asciiTheme="minorHAnsi" w:eastAsia="Calibri" w:hAnsiTheme="minorHAnsi" w:cstheme="minorHAnsi"/>
                <w:color w:val="000000"/>
              </w:rPr>
              <w:t xml:space="preserve"> Developer</w:t>
            </w:r>
          </w:p>
        </w:tc>
        <w:tc>
          <w:tcPr>
            <w:tcW w:w="2331" w:type="dxa"/>
            <w:gridSpan w:val="7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auto"/>
            <w:vAlign w:val="center"/>
          </w:tcPr>
          <w:p w14:paraId="3F3A5471" w14:textId="77777777" w:rsidR="008150FC" w:rsidRPr="00B04EFB" w:rsidRDefault="006E4ED7">
            <w:pPr>
              <w:spacing w:after="0" w:line="240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000000"/>
              </w:rPr>
              <w:t xml:space="preserve">Duration: </w:t>
            </w:r>
            <w:r w:rsidRPr="00B04EFB">
              <w:rPr>
                <w:rFonts w:asciiTheme="minorHAnsi" w:eastAsia="Calibri" w:hAnsiTheme="minorHAnsi" w:cstheme="minorHAnsi"/>
                <w:color w:val="000000"/>
              </w:rPr>
              <w:t>2 Month</w:t>
            </w:r>
          </w:p>
        </w:tc>
        <w:tc>
          <w:tcPr>
            <w:tcW w:w="5093" w:type="dxa"/>
            <w:gridSpan w:val="8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auto"/>
            <w:vAlign w:val="center"/>
          </w:tcPr>
          <w:p w14:paraId="3BC64E17" w14:textId="77777777" w:rsidR="008150FC" w:rsidRPr="00B04EFB" w:rsidRDefault="006E4ED7">
            <w:pPr>
              <w:spacing w:after="0" w:line="240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000000"/>
              </w:rPr>
              <w:t>Technology:</w:t>
            </w:r>
            <w:r w:rsidRPr="00B04EFB">
              <w:rPr>
                <w:rFonts w:asciiTheme="minorHAnsi" w:eastAsia="Calibri" w:hAnsiTheme="minorHAnsi" w:cstheme="minorHAnsi"/>
                <w:color w:val="000000"/>
              </w:rPr>
              <w:t xml:space="preserve"> Codeigniter 3, HTML5, Bootstrap 2, MySQL, Ajax, JQuery, ,</w:t>
            </w:r>
            <w:r w:rsidRPr="00B04EFB">
              <w:rPr>
                <w:rFonts w:asciiTheme="minorHAnsi" w:eastAsia="Calibri" w:hAnsiTheme="minorHAnsi" w:cstheme="minorHAnsi"/>
                <w:color w:val="000000"/>
                <w:lang w:val="en-GB"/>
              </w:rPr>
              <w:t>coordinator</w:t>
            </w:r>
            <w:r w:rsidRPr="00B04EFB">
              <w:rPr>
                <w:rFonts w:asciiTheme="minorHAnsi" w:eastAsia="Calibri" w:hAnsiTheme="minorHAnsi" w:cstheme="minorHAnsi"/>
                <w:color w:val="000000"/>
              </w:rPr>
              <w:t>.Laravel</w:t>
            </w:r>
          </w:p>
        </w:tc>
        <w:tc>
          <w:tcPr>
            <w:tcW w:w="1154" w:type="dxa"/>
            <w:gridSpan w:val="3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auto"/>
            <w:vAlign w:val="center"/>
          </w:tcPr>
          <w:p w14:paraId="41AE966E" w14:textId="77777777" w:rsidR="008150FC" w:rsidRPr="00B04EFB" w:rsidRDefault="006E4ED7">
            <w:pPr>
              <w:spacing w:after="0" w:line="240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000000"/>
              </w:rPr>
              <w:t>Team</w:t>
            </w:r>
            <w:r w:rsidRPr="00B04EFB">
              <w:rPr>
                <w:rFonts w:asciiTheme="minorHAnsi" w:eastAsia="Calibri" w:hAnsiTheme="minorHAnsi" w:cstheme="minorHAnsi"/>
                <w:color w:val="000000"/>
              </w:rPr>
              <w:t>: 2+</w:t>
            </w:r>
          </w:p>
        </w:tc>
      </w:tr>
      <w:tr w:rsidR="008150FC" w:rsidRPr="00B04EFB" w14:paraId="57460262" w14:textId="77777777">
        <w:trPr>
          <w:trHeight w:val="6"/>
        </w:trPr>
        <w:tc>
          <w:tcPr>
            <w:tcW w:w="10819" w:type="dxa"/>
            <w:gridSpan w:val="19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auto"/>
          </w:tcPr>
          <w:p w14:paraId="31CFDF4C" w14:textId="77777777" w:rsidR="008150FC" w:rsidRPr="00B04EFB" w:rsidRDefault="008150FC">
            <w:pPr>
              <w:rPr>
                <w:rFonts w:asciiTheme="minorHAnsi" w:hAnsiTheme="minorHAnsi" w:cstheme="minorHAnsi"/>
              </w:rPr>
            </w:pPr>
          </w:p>
          <w:p w14:paraId="0EB646BF" w14:textId="77777777" w:rsidR="008150FC" w:rsidRPr="00B04EFB" w:rsidRDefault="006E4ED7">
            <w:pPr>
              <w:spacing w:before="120" w:after="0"/>
              <w:ind w:left="187"/>
              <w:rPr>
                <w:rFonts w:asciiTheme="minorHAnsi" w:hAnsiTheme="minorHAnsi" w:cstheme="minorHAnsi"/>
                <w:b/>
                <w:u w:val="single"/>
              </w:rPr>
            </w:pPr>
            <w:r w:rsidRPr="00B04EFB">
              <w:rPr>
                <w:rFonts w:asciiTheme="minorHAnsi" w:hAnsiTheme="minorHAnsi" w:cstheme="minorHAnsi"/>
                <w:b/>
                <w:u w:val="single"/>
              </w:rPr>
              <w:t>Description:</w:t>
            </w:r>
          </w:p>
          <w:p w14:paraId="01C4C297" w14:textId="77777777" w:rsidR="008150FC" w:rsidRPr="00B04EFB" w:rsidRDefault="006E4ED7">
            <w:pPr>
              <w:spacing w:before="120" w:after="0"/>
              <w:ind w:left="187"/>
              <w:rPr>
                <w:rFonts w:asciiTheme="minorHAnsi" w:hAnsiTheme="minorHAnsi" w:cstheme="minorHAnsi"/>
              </w:rPr>
            </w:pPr>
            <w:r w:rsidRPr="00B04EFB">
              <w:rPr>
                <w:rFonts w:asciiTheme="minorHAnsi" w:hAnsiTheme="minorHAnsi" w:cstheme="minorHAnsi"/>
              </w:rPr>
              <w:t xml:space="preserve">The OBB  applications include, in particular, contact and communication messages, invitations, admin can manage, services, , </w:t>
            </w:r>
            <w:r w:rsidRPr="00B04EFB">
              <w:rPr>
                <w:rFonts w:asciiTheme="minorHAnsi" w:hAnsiTheme="minorHAnsi" w:cstheme="minorHAnsi"/>
              </w:rPr>
              <w:t>gallery,packages of the events.</w:t>
            </w:r>
          </w:p>
          <w:p w14:paraId="7469CCFB" w14:textId="77777777" w:rsidR="008150FC" w:rsidRPr="00B04EFB" w:rsidRDefault="006E4ED7">
            <w:pPr>
              <w:spacing w:before="120" w:after="0"/>
              <w:ind w:left="187"/>
              <w:rPr>
                <w:rFonts w:asciiTheme="minorHAnsi" w:hAnsiTheme="minorHAnsi" w:cstheme="minorHAnsi"/>
                <w:b/>
                <w:u w:val="single"/>
              </w:rPr>
            </w:pPr>
            <w:r w:rsidRPr="00B04EFB">
              <w:rPr>
                <w:rFonts w:asciiTheme="minorHAnsi" w:hAnsiTheme="minorHAnsi" w:cstheme="minorHAnsi"/>
                <w:b/>
                <w:u w:val="single"/>
              </w:rPr>
              <w:t>Responsibilities:</w:t>
            </w:r>
          </w:p>
          <w:p w14:paraId="19E9A6E2" w14:textId="77777777" w:rsidR="008150FC" w:rsidRPr="00B04EFB" w:rsidRDefault="006E4ED7">
            <w:pPr>
              <w:numPr>
                <w:ilvl w:val="0"/>
                <w:numId w:val="4"/>
              </w:numPr>
              <w:spacing w:before="120" w:after="0"/>
              <w:rPr>
                <w:rFonts w:asciiTheme="minorHAnsi" w:hAnsiTheme="minorHAnsi" w:cstheme="minorHAnsi"/>
              </w:rPr>
            </w:pPr>
            <w:r w:rsidRPr="00B04EFB">
              <w:rPr>
                <w:rFonts w:asciiTheme="minorHAnsi" w:hAnsiTheme="minorHAnsi" w:cstheme="minorHAnsi"/>
                <w:color w:val="000000"/>
              </w:rPr>
              <w:t>Participate in Requirement Gathering and Analysis.</w:t>
            </w:r>
          </w:p>
          <w:p w14:paraId="33B3F3A9" w14:textId="77777777" w:rsidR="008150FC" w:rsidRPr="00B04EFB" w:rsidRDefault="006E4ED7">
            <w:pPr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</w:rPr>
            </w:pPr>
            <w:r w:rsidRPr="00B04EFB">
              <w:rPr>
                <w:rFonts w:asciiTheme="minorHAnsi" w:hAnsiTheme="minorHAnsi" w:cstheme="minorHAnsi"/>
                <w:color w:val="000000"/>
              </w:rPr>
              <w:t>Design the UI using HTML 5 and bootstrap 3.</w:t>
            </w:r>
          </w:p>
          <w:p w14:paraId="19975FC8" w14:textId="77777777" w:rsidR="008150FC" w:rsidRPr="00B04EFB" w:rsidRDefault="006E4ED7">
            <w:pPr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</w:rPr>
            </w:pPr>
            <w:r w:rsidRPr="00B04EFB">
              <w:rPr>
                <w:rFonts w:asciiTheme="minorHAnsi" w:hAnsiTheme="minorHAnsi" w:cstheme="minorHAnsi"/>
                <w:color w:val="000000"/>
              </w:rPr>
              <w:t>Write code for Business Rules</w:t>
            </w:r>
          </w:p>
          <w:p w14:paraId="5F4236C6" w14:textId="77777777" w:rsidR="008150FC" w:rsidRPr="00B04EFB" w:rsidRDefault="006E4ED7">
            <w:pPr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</w:rPr>
            </w:pPr>
            <w:r w:rsidRPr="00B04EFB">
              <w:rPr>
                <w:rFonts w:asciiTheme="minorHAnsi" w:hAnsiTheme="minorHAnsi" w:cstheme="minorHAnsi"/>
                <w:color w:val="000000"/>
              </w:rPr>
              <w:t>Integrate payment gateway</w:t>
            </w:r>
          </w:p>
          <w:tbl>
            <w:tblPr>
              <w:tblStyle w:val="Style25"/>
              <w:tblW w:w="10371" w:type="dxa"/>
              <w:tblInd w:w="0" w:type="dxa"/>
              <w:tblBorders>
                <w:top w:val="single" w:sz="4" w:space="0" w:color="A6A6A6"/>
                <w:left w:val="single" w:sz="4" w:space="0" w:color="A6A6A6"/>
                <w:bottom w:val="single" w:sz="4" w:space="0" w:color="A6A6A6"/>
                <w:right w:val="single" w:sz="4" w:space="0" w:color="A6A6A6"/>
                <w:insideH w:val="single" w:sz="4" w:space="0" w:color="A6A6A6"/>
                <w:insideV w:val="single" w:sz="4" w:space="0" w:color="A6A6A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44"/>
              <w:gridCol w:w="2723"/>
              <w:gridCol w:w="3913"/>
              <w:gridCol w:w="1091"/>
            </w:tblGrid>
            <w:tr w:rsidR="008150FC" w:rsidRPr="00B04EFB" w14:paraId="4203D96B" w14:textId="77777777">
              <w:trPr>
                <w:trHeight w:val="23"/>
              </w:trPr>
              <w:tc>
                <w:tcPr>
                  <w:tcW w:w="10371" w:type="dxa"/>
                  <w:gridSpan w:val="4"/>
                  <w:tcBorders>
                    <w:top w:val="single" w:sz="4" w:space="0" w:color="DAEEF3"/>
                    <w:left w:val="single" w:sz="4" w:space="0" w:color="DAEEF3"/>
                    <w:bottom w:val="single" w:sz="4" w:space="0" w:color="DAEEF3"/>
                    <w:right w:val="single" w:sz="4" w:space="0" w:color="DAEEF3"/>
                  </w:tcBorders>
                  <w:shd w:val="clear" w:color="auto" w:fill="F3F9FB"/>
                </w:tcPr>
                <w:p w14:paraId="0A3C2FD6" w14:textId="77777777" w:rsidR="008150FC" w:rsidRPr="00B04EFB" w:rsidRDefault="006E4ED7">
                  <w:pPr>
                    <w:spacing w:after="0" w:line="360" w:lineRule="auto"/>
                    <w:jc w:val="center"/>
                    <w:rPr>
                      <w:rFonts w:asciiTheme="minorHAnsi" w:eastAsia="Calibri" w:hAnsiTheme="minorHAnsi" w:cstheme="minorHAnsi"/>
                      <w:b/>
                      <w:color w:val="31849B"/>
                    </w:rPr>
                  </w:pPr>
                  <w:r w:rsidRPr="00B04EFB">
                    <w:rPr>
                      <w:rFonts w:asciiTheme="minorHAnsi" w:eastAsia="Calibri" w:hAnsiTheme="minorHAnsi" w:cstheme="minorHAnsi"/>
                      <w:b/>
                      <w:color w:val="31849B"/>
                    </w:rPr>
                    <w:t>Project :SAPS Forum (</w:t>
                  </w:r>
                  <w:hyperlink r:id="rId12" w:history="1">
                    <w:r w:rsidRPr="00B04EFB">
                      <w:rPr>
                        <w:rFonts w:asciiTheme="minorHAnsi" w:eastAsia="Calibri" w:hAnsiTheme="minorHAnsi" w:cstheme="minorHAnsi"/>
                        <w:b/>
                        <w:color w:val="0000FF"/>
                        <w:u w:val="single"/>
                      </w:rPr>
                      <w:t>http://sapsedu.com/forum</w:t>
                    </w:r>
                  </w:hyperlink>
                  <w:r w:rsidRPr="00B04EFB">
                    <w:rPr>
                      <w:rFonts w:asciiTheme="minorHAnsi" w:eastAsia="Calibri" w:hAnsiTheme="minorHAnsi" w:cstheme="minorHAnsi"/>
                      <w:b/>
                      <w:color w:val="31849B"/>
                    </w:rPr>
                    <w:t>) (http://sapsedu.com/forum/admin)</w:t>
                  </w:r>
                </w:p>
              </w:tc>
            </w:tr>
            <w:tr w:rsidR="008150FC" w:rsidRPr="00B04EFB" w14:paraId="02286F5B" w14:textId="77777777">
              <w:trPr>
                <w:trHeight w:val="23"/>
              </w:trPr>
              <w:tc>
                <w:tcPr>
                  <w:tcW w:w="2644" w:type="dxa"/>
                  <w:tcBorders>
                    <w:top w:val="single" w:sz="4" w:space="0" w:color="DAEEF3"/>
                    <w:left w:val="single" w:sz="4" w:space="0" w:color="DAEEF3"/>
                    <w:bottom w:val="nil"/>
                    <w:right w:val="single" w:sz="4" w:space="0" w:color="DAEEF3"/>
                  </w:tcBorders>
                  <w:shd w:val="clear" w:color="auto" w:fill="auto"/>
                  <w:vAlign w:val="center"/>
                </w:tcPr>
                <w:p w14:paraId="28B8ABF3" w14:textId="77777777" w:rsidR="008150FC" w:rsidRPr="00B04EFB" w:rsidRDefault="006E4ED7">
                  <w:pPr>
                    <w:spacing w:after="0" w:line="240" w:lineRule="auto"/>
                    <w:ind w:left="180"/>
                    <w:rPr>
                      <w:rFonts w:asciiTheme="minorHAnsi" w:eastAsia="Calibri" w:hAnsiTheme="minorHAnsi" w:cstheme="minorHAnsi"/>
                      <w:color w:val="000000"/>
                    </w:rPr>
                  </w:pPr>
                  <w:r w:rsidRPr="00B04EFB">
                    <w:rPr>
                      <w:rFonts w:asciiTheme="minorHAnsi" w:eastAsia="Calibri" w:hAnsiTheme="minorHAnsi" w:cstheme="minorHAnsi"/>
                      <w:b/>
                      <w:color w:val="000000"/>
                    </w:rPr>
                    <w:t>Role:</w:t>
                  </w:r>
                  <w:r w:rsidRPr="00B04EFB">
                    <w:rPr>
                      <w:rFonts w:asciiTheme="minorHAnsi" w:eastAsia="Calibri" w:hAnsiTheme="minorHAnsi" w:cstheme="minorHAnsi"/>
                      <w:color w:val="000000"/>
                    </w:rPr>
                    <w:t xml:space="preserve"> Developer</w:t>
                  </w:r>
                </w:p>
              </w:tc>
              <w:tc>
                <w:tcPr>
                  <w:tcW w:w="2723" w:type="dxa"/>
                  <w:tcBorders>
                    <w:top w:val="single" w:sz="4" w:space="0" w:color="DAEEF3"/>
                    <w:left w:val="single" w:sz="4" w:space="0" w:color="DAEEF3"/>
                    <w:bottom w:val="nil"/>
                    <w:right w:val="single" w:sz="4" w:space="0" w:color="DAEEF3"/>
                  </w:tcBorders>
                  <w:shd w:val="clear" w:color="auto" w:fill="auto"/>
                  <w:vAlign w:val="center"/>
                </w:tcPr>
                <w:p w14:paraId="4FA94718" w14:textId="77777777" w:rsidR="008150FC" w:rsidRPr="00B04EFB" w:rsidRDefault="006E4ED7">
                  <w:pPr>
                    <w:spacing w:after="0" w:line="240" w:lineRule="auto"/>
                    <w:rPr>
                      <w:rFonts w:asciiTheme="minorHAnsi" w:eastAsia="Calibri" w:hAnsiTheme="minorHAnsi" w:cstheme="minorHAnsi"/>
                      <w:color w:val="000000"/>
                    </w:rPr>
                  </w:pPr>
                  <w:r w:rsidRPr="00B04EFB">
                    <w:rPr>
                      <w:rFonts w:asciiTheme="minorHAnsi" w:eastAsia="Calibri" w:hAnsiTheme="minorHAnsi" w:cstheme="minorHAnsi"/>
                      <w:b/>
                      <w:color w:val="000000"/>
                    </w:rPr>
                    <w:t xml:space="preserve">Duration: </w:t>
                  </w:r>
                  <w:r w:rsidRPr="00B04EFB">
                    <w:rPr>
                      <w:rFonts w:asciiTheme="minorHAnsi" w:eastAsia="Calibri" w:hAnsiTheme="minorHAnsi" w:cstheme="minorHAnsi"/>
                      <w:color w:val="000000"/>
                    </w:rPr>
                    <w:t>1 Month</w:t>
                  </w:r>
                </w:p>
              </w:tc>
              <w:tc>
                <w:tcPr>
                  <w:tcW w:w="3913" w:type="dxa"/>
                  <w:tcBorders>
                    <w:top w:val="single" w:sz="4" w:space="0" w:color="DAEEF3"/>
                    <w:left w:val="single" w:sz="4" w:space="0" w:color="DAEEF3"/>
                    <w:bottom w:val="nil"/>
                    <w:right w:val="single" w:sz="4" w:space="0" w:color="DAEEF3"/>
                  </w:tcBorders>
                  <w:shd w:val="clear" w:color="auto" w:fill="auto"/>
                  <w:vAlign w:val="center"/>
                </w:tcPr>
                <w:p w14:paraId="2C1937F1" w14:textId="77777777" w:rsidR="008150FC" w:rsidRPr="00B04EFB" w:rsidRDefault="006E4ED7">
                  <w:pPr>
                    <w:spacing w:after="0" w:line="240" w:lineRule="auto"/>
                    <w:rPr>
                      <w:rFonts w:asciiTheme="minorHAnsi" w:eastAsia="Calibri" w:hAnsiTheme="minorHAnsi" w:cstheme="minorHAnsi"/>
                      <w:color w:val="000000"/>
                    </w:rPr>
                  </w:pPr>
                  <w:r w:rsidRPr="00B04EFB">
                    <w:rPr>
                      <w:rFonts w:asciiTheme="minorHAnsi" w:eastAsia="Calibri" w:hAnsiTheme="minorHAnsi" w:cstheme="minorHAnsi"/>
                      <w:b/>
                      <w:color w:val="000000"/>
                    </w:rPr>
                    <w:t>Technology:</w:t>
                  </w:r>
                  <w:r w:rsidRPr="00B04EFB">
                    <w:rPr>
                      <w:rFonts w:asciiTheme="minorHAnsi" w:eastAsia="Calibri" w:hAnsiTheme="minorHAnsi" w:cstheme="minorHAnsi"/>
                      <w:color w:val="000000"/>
                    </w:rPr>
                    <w:t xml:space="preserve"> PHP, HTML5, Bootstrap 2, MySQL, Ajax, JQuery, ,</w:t>
                  </w:r>
                  <w:r w:rsidRPr="00B04EFB">
                    <w:rPr>
                      <w:rFonts w:asciiTheme="minorHAnsi" w:eastAsia="Calibri" w:hAnsiTheme="minorHAnsi" w:cstheme="minorHAnsi"/>
                      <w:color w:val="000000"/>
                      <w:lang w:val="en-GB"/>
                    </w:rPr>
                    <w:t>coordinator</w:t>
                  </w:r>
                  <w:r w:rsidRPr="00B04EFB">
                    <w:rPr>
                      <w:rFonts w:asciiTheme="minorHAnsi" w:eastAsia="Calibri" w:hAnsiTheme="minorHAnsi" w:cstheme="minorHAnsi"/>
                      <w:color w:val="000000"/>
                    </w:rPr>
                    <w:t>.Laravel</w:t>
                  </w:r>
                </w:p>
              </w:tc>
              <w:tc>
                <w:tcPr>
                  <w:tcW w:w="1091" w:type="dxa"/>
                  <w:tcBorders>
                    <w:top w:val="single" w:sz="4" w:space="0" w:color="DAEEF3"/>
                    <w:left w:val="single" w:sz="4" w:space="0" w:color="DAEEF3"/>
                    <w:bottom w:val="nil"/>
                    <w:right w:val="single" w:sz="4" w:space="0" w:color="DAEEF3"/>
                  </w:tcBorders>
                  <w:shd w:val="clear" w:color="auto" w:fill="auto"/>
                  <w:vAlign w:val="center"/>
                </w:tcPr>
                <w:p w14:paraId="5E83D252" w14:textId="77777777" w:rsidR="008150FC" w:rsidRPr="00B04EFB" w:rsidRDefault="006E4ED7">
                  <w:pPr>
                    <w:spacing w:after="0" w:line="240" w:lineRule="auto"/>
                    <w:rPr>
                      <w:rFonts w:asciiTheme="minorHAnsi" w:eastAsia="Calibri" w:hAnsiTheme="minorHAnsi" w:cstheme="minorHAnsi"/>
                      <w:color w:val="000000"/>
                    </w:rPr>
                  </w:pPr>
                  <w:r w:rsidRPr="00B04EFB">
                    <w:rPr>
                      <w:rFonts w:asciiTheme="minorHAnsi" w:eastAsia="Calibri" w:hAnsiTheme="minorHAnsi" w:cstheme="minorHAnsi"/>
                      <w:b/>
                      <w:color w:val="000000"/>
                    </w:rPr>
                    <w:t>Team</w:t>
                  </w:r>
                  <w:r w:rsidRPr="00B04EFB">
                    <w:rPr>
                      <w:rFonts w:asciiTheme="minorHAnsi" w:eastAsia="Calibri" w:hAnsiTheme="minorHAnsi" w:cstheme="minorHAnsi"/>
                      <w:color w:val="000000"/>
                    </w:rPr>
                    <w:t>: 4+</w:t>
                  </w:r>
                </w:p>
              </w:tc>
            </w:tr>
            <w:tr w:rsidR="008150FC" w:rsidRPr="00B04EFB" w14:paraId="4BE0AA20" w14:textId="77777777">
              <w:trPr>
                <w:trHeight w:val="23"/>
              </w:trPr>
              <w:tc>
                <w:tcPr>
                  <w:tcW w:w="1037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444A82F" w14:textId="77777777" w:rsidR="008150FC" w:rsidRPr="00B04EFB" w:rsidRDefault="006E4ED7">
                  <w:pPr>
                    <w:spacing w:before="120" w:after="0"/>
                    <w:ind w:left="187"/>
                    <w:rPr>
                      <w:rFonts w:asciiTheme="minorHAnsi" w:hAnsiTheme="minorHAnsi" w:cstheme="minorHAnsi"/>
                      <w:b/>
                      <w:u w:val="single"/>
                    </w:rPr>
                  </w:pPr>
                  <w:r w:rsidRPr="00B04EFB">
                    <w:rPr>
                      <w:rFonts w:asciiTheme="minorHAnsi" w:hAnsiTheme="minorHAnsi" w:cstheme="minorHAnsi"/>
                      <w:b/>
                      <w:u w:val="single"/>
                    </w:rPr>
                    <w:t>Description:</w:t>
                  </w:r>
                </w:p>
                <w:p w14:paraId="38F500C6" w14:textId="77777777" w:rsidR="008150FC" w:rsidRPr="00B04EFB" w:rsidRDefault="006E4ED7">
                  <w:pPr>
                    <w:spacing w:before="120" w:after="0"/>
                    <w:ind w:left="187"/>
                    <w:rPr>
                      <w:rFonts w:asciiTheme="minorHAnsi" w:hAnsiTheme="minorHAnsi" w:cstheme="minorHAnsi"/>
                      <w:b/>
                    </w:rPr>
                  </w:pPr>
                  <w:r w:rsidRPr="00B04EFB">
                    <w:rPr>
                      <w:rFonts w:asciiTheme="minorHAnsi" w:hAnsiTheme="minorHAnsi" w:cstheme="minorHAnsi"/>
                    </w:rPr>
                    <w:t xml:space="preserve">SAPS forum is basically for providing  information </w:t>
                  </w:r>
                  <w:r w:rsidRPr="00B04EFB">
                    <w:rPr>
                      <w:rFonts w:asciiTheme="minorHAnsi" w:hAnsiTheme="minorHAnsi" w:cstheme="minorHAnsi"/>
                      <w:lang w:val="en-GB"/>
                    </w:rPr>
                    <w:t>about</w:t>
                  </w:r>
                  <w:r w:rsidRPr="00B04EFB">
                    <w:rPr>
                      <w:rFonts w:asciiTheme="minorHAnsi" w:hAnsiTheme="minorHAnsi" w:cstheme="minorHAnsi"/>
                    </w:rPr>
                    <w:t xml:space="preserve"> the topics related to classes and subjects</w:t>
                  </w:r>
                  <w:r w:rsidRPr="00B04EFB">
                    <w:rPr>
                      <w:rFonts w:asciiTheme="minorHAnsi" w:hAnsiTheme="minorHAnsi" w:cstheme="minorHAnsi"/>
                      <w:b/>
                    </w:rPr>
                    <w:t xml:space="preserve">. </w:t>
                  </w:r>
                  <w:r w:rsidRPr="00B04EFB">
                    <w:rPr>
                      <w:rFonts w:asciiTheme="minorHAnsi" w:hAnsiTheme="minorHAnsi" w:cstheme="minorHAnsi"/>
                    </w:rPr>
                    <w:t xml:space="preserve">Students can ask questions and queries about the topics,and add </w:t>
                  </w:r>
                  <w:r w:rsidRPr="00B04EFB">
                    <w:rPr>
                      <w:rFonts w:asciiTheme="minorHAnsi" w:hAnsiTheme="minorHAnsi" w:cstheme="minorHAnsi"/>
                      <w:lang w:val="en-GB"/>
                    </w:rPr>
                    <w:t>comments</w:t>
                  </w:r>
                  <w:r w:rsidRPr="00B04EFB">
                    <w:rPr>
                      <w:rFonts w:asciiTheme="minorHAnsi" w:hAnsiTheme="minorHAnsi" w:cstheme="minorHAnsi"/>
                    </w:rPr>
                    <w:t xml:space="preserve"> about the topics ,so this forum views the discussions about the topics that will h</w:t>
                  </w:r>
                  <w:r w:rsidRPr="00B04EFB">
                    <w:rPr>
                      <w:rFonts w:asciiTheme="minorHAnsi" w:hAnsiTheme="minorHAnsi" w:cstheme="minorHAnsi"/>
                    </w:rPr>
                    <w:t>elp the students</w:t>
                  </w:r>
                  <w:r w:rsidRPr="00B04EFB">
                    <w:rPr>
                      <w:rFonts w:asciiTheme="minorHAnsi" w:hAnsiTheme="minorHAnsi" w:cstheme="minorHAnsi"/>
                      <w:b/>
                    </w:rPr>
                    <w:t>.</w:t>
                  </w:r>
                </w:p>
                <w:p w14:paraId="2A2B736A" w14:textId="77777777" w:rsidR="008150FC" w:rsidRPr="00B04EFB" w:rsidRDefault="006E4ED7">
                  <w:pPr>
                    <w:spacing w:before="120" w:after="0"/>
                    <w:ind w:left="187"/>
                    <w:rPr>
                      <w:rFonts w:asciiTheme="minorHAnsi" w:hAnsiTheme="minorHAnsi" w:cstheme="minorHAnsi"/>
                    </w:rPr>
                  </w:pPr>
                  <w:r w:rsidRPr="00B04EFB">
                    <w:rPr>
                      <w:rFonts w:asciiTheme="minorHAnsi" w:hAnsiTheme="minorHAnsi" w:cstheme="minorHAnsi"/>
                      <w:b/>
                      <w:u w:val="single"/>
                    </w:rPr>
                    <w:t xml:space="preserve"> Responsibilities:</w:t>
                  </w:r>
                </w:p>
                <w:p w14:paraId="5FF767EC" w14:textId="77777777" w:rsidR="008150FC" w:rsidRPr="00B04EFB" w:rsidRDefault="006E4ED7">
                  <w:pPr>
                    <w:numPr>
                      <w:ilvl w:val="0"/>
                      <w:numId w:val="4"/>
                    </w:numPr>
                    <w:spacing w:before="120" w:after="0"/>
                    <w:rPr>
                      <w:rFonts w:asciiTheme="minorHAnsi" w:hAnsiTheme="minorHAnsi" w:cstheme="minorHAnsi"/>
                    </w:rPr>
                  </w:pPr>
                  <w:r w:rsidRPr="00B04EFB">
                    <w:rPr>
                      <w:rFonts w:asciiTheme="minorHAnsi" w:hAnsiTheme="minorHAnsi" w:cstheme="minorHAnsi"/>
                      <w:color w:val="000000"/>
                    </w:rPr>
                    <w:t>Participate in Requirement Gathering and Analysis.</w:t>
                  </w:r>
                </w:p>
                <w:p w14:paraId="315AAE57" w14:textId="77777777" w:rsidR="008150FC" w:rsidRPr="00B04EFB" w:rsidRDefault="006E4ED7">
                  <w:pPr>
                    <w:numPr>
                      <w:ilvl w:val="0"/>
                      <w:numId w:val="4"/>
                    </w:numPr>
                    <w:spacing w:after="0"/>
                    <w:rPr>
                      <w:rFonts w:asciiTheme="minorHAnsi" w:hAnsiTheme="minorHAnsi" w:cstheme="minorHAnsi"/>
                    </w:rPr>
                  </w:pPr>
                  <w:r w:rsidRPr="00B04EFB">
                    <w:rPr>
                      <w:rFonts w:asciiTheme="minorHAnsi" w:hAnsiTheme="minorHAnsi" w:cstheme="minorHAnsi"/>
                      <w:color w:val="000000"/>
                    </w:rPr>
                    <w:t>Database Creation and Handling.</w:t>
                  </w:r>
                </w:p>
                <w:p w14:paraId="7EDEFEC4" w14:textId="77777777" w:rsidR="008150FC" w:rsidRPr="00B04EFB" w:rsidRDefault="006E4ED7">
                  <w:pPr>
                    <w:numPr>
                      <w:ilvl w:val="0"/>
                      <w:numId w:val="4"/>
                    </w:numPr>
                    <w:spacing w:after="0"/>
                    <w:rPr>
                      <w:rFonts w:asciiTheme="minorHAnsi" w:hAnsiTheme="minorHAnsi" w:cstheme="minorHAnsi"/>
                    </w:rPr>
                  </w:pPr>
                  <w:r w:rsidRPr="00B04EFB">
                    <w:rPr>
                      <w:rFonts w:asciiTheme="minorHAnsi" w:hAnsiTheme="minorHAnsi" w:cstheme="minorHAnsi"/>
                      <w:color w:val="000000"/>
                    </w:rPr>
                    <w:t>Write code for payment gateway.</w:t>
                  </w:r>
                </w:p>
              </w:tc>
            </w:tr>
          </w:tbl>
          <w:p w14:paraId="04EB7076" w14:textId="77777777" w:rsidR="008150FC" w:rsidRPr="00B04EFB" w:rsidRDefault="008150FC">
            <w:pPr>
              <w:rPr>
                <w:rFonts w:asciiTheme="minorHAnsi" w:hAnsiTheme="minorHAnsi" w:cstheme="minorHAnsi"/>
              </w:rPr>
            </w:pPr>
          </w:p>
        </w:tc>
      </w:tr>
      <w:tr w:rsidR="008150FC" w:rsidRPr="00B04EFB" w14:paraId="3E75D142" w14:textId="77777777">
        <w:trPr>
          <w:trHeight w:val="55"/>
        </w:trPr>
        <w:tc>
          <w:tcPr>
            <w:tcW w:w="10819" w:type="dxa"/>
            <w:gridSpan w:val="19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EFF9FF"/>
          </w:tcPr>
          <w:p w14:paraId="33D64730" w14:textId="77777777" w:rsidR="008150FC" w:rsidRPr="00B04EFB" w:rsidRDefault="006E4ED7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31849B"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31849B"/>
              </w:rPr>
              <w:t>Academics</w:t>
            </w:r>
          </w:p>
        </w:tc>
      </w:tr>
      <w:tr w:rsidR="008150FC" w:rsidRPr="00B04EFB" w14:paraId="34206888" w14:textId="77777777">
        <w:trPr>
          <w:trHeight w:val="43"/>
        </w:trPr>
        <w:tc>
          <w:tcPr>
            <w:tcW w:w="3051" w:type="dxa"/>
            <w:gridSpan w:val="5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auto"/>
            <w:vAlign w:val="center"/>
          </w:tcPr>
          <w:p w14:paraId="48E99C21" w14:textId="77777777" w:rsidR="008150FC" w:rsidRPr="00B04EFB" w:rsidRDefault="006E4ED7">
            <w:pPr>
              <w:spacing w:after="0" w:line="240" w:lineRule="auto"/>
              <w:ind w:left="180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000000"/>
              </w:rPr>
              <w:t>Qualification</w:t>
            </w:r>
          </w:p>
        </w:tc>
        <w:tc>
          <w:tcPr>
            <w:tcW w:w="3789" w:type="dxa"/>
            <w:gridSpan w:val="6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auto"/>
            <w:vAlign w:val="center"/>
          </w:tcPr>
          <w:p w14:paraId="45177EF2" w14:textId="77777777" w:rsidR="008150FC" w:rsidRPr="00B04EFB" w:rsidRDefault="006E4ED7">
            <w:pPr>
              <w:spacing w:after="0" w:line="240" w:lineRule="auto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000000"/>
              </w:rPr>
              <w:t xml:space="preserve">               College/School</w:t>
            </w:r>
          </w:p>
        </w:tc>
        <w:tc>
          <w:tcPr>
            <w:tcW w:w="1718" w:type="dxa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auto"/>
            <w:vAlign w:val="center"/>
          </w:tcPr>
          <w:p w14:paraId="316DE567" w14:textId="77777777" w:rsidR="008150FC" w:rsidRPr="00B04EFB" w:rsidRDefault="006E4ED7">
            <w:pPr>
              <w:spacing w:after="0" w:line="240" w:lineRule="auto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000000"/>
              </w:rPr>
              <w:t>Board/</w:t>
            </w:r>
          </w:p>
          <w:p w14:paraId="600671F0" w14:textId="77777777" w:rsidR="008150FC" w:rsidRPr="00B04EFB" w:rsidRDefault="006E4ED7">
            <w:pPr>
              <w:spacing w:after="0" w:line="240" w:lineRule="auto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000000"/>
              </w:rPr>
              <w:lastRenderedPageBreak/>
              <w:t>University</w:t>
            </w:r>
          </w:p>
        </w:tc>
        <w:tc>
          <w:tcPr>
            <w:tcW w:w="1264" w:type="dxa"/>
            <w:gridSpan w:val="6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auto"/>
            <w:vAlign w:val="center"/>
          </w:tcPr>
          <w:p w14:paraId="724DF600" w14:textId="77777777" w:rsidR="008150FC" w:rsidRPr="00B04EFB" w:rsidRDefault="006E4ED7">
            <w:pPr>
              <w:spacing w:after="0" w:line="240" w:lineRule="auto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000000"/>
              </w:rPr>
              <w:lastRenderedPageBreak/>
              <w:t>Percentage</w:t>
            </w:r>
          </w:p>
        </w:tc>
        <w:tc>
          <w:tcPr>
            <w:tcW w:w="997" w:type="dxa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auto"/>
            <w:vAlign w:val="center"/>
          </w:tcPr>
          <w:p w14:paraId="33E35AD5" w14:textId="77777777" w:rsidR="008150FC" w:rsidRPr="00B04EFB" w:rsidRDefault="006E4ED7">
            <w:pPr>
              <w:spacing w:after="0" w:line="240" w:lineRule="auto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000000"/>
              </w:rPr>
              <w:t xml:space="preserve">Year of   </w:t>
            </w:r>
            <w:r w:rsidRPr="00B04EFB">
              <w:rPr>
                <w:rFonts w:asciiTheme="minorHAnsi" w:eastAsia="Calibri" w:hAnsiTheme="minorHAnsi" w:cstheme="minorHAnsi"/>
                <w:b/>
                <w:color w:val="000000"/>
              </w:rPr>
              <w:lastRenderedPageBreak/>
              <w:t>Passing</w:t>
            </w:r>
          </w:p>
        </w:tc>
      </w:tr>
      <w:tr w:rsidR="008150FC" w:rsidRPr="00B04EFB" w14:paraId="416997D0" w14:textId="77777777">
        <w:trPr>
          <w:trHeight w:val="43"/>
        </w:trPr>
        <w:tc>
          <w:tcPr>
            <w:tcW w:w="3051" w:type="dxa"/>
            <w:gridSpan w:val="5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auto"/>
            <w:vAlign w:val="center"/>
          </w:tcPr>
          <w:p w14:paraId="5A570A5D" w14:textId="77777777" w:rsidR="008150FC" w:rsidRPr="00B04EFB" w:rsidRDefault="006E4ED7">
            <w:pPr>
              <w:spacing w:after="0" w:line="240" w:lineRule="auto"/>
              <w:ind w:left="180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000000"/>
              </w:rPr>
              <w:lastRenderedPageBreak/>
              <w:t>BE (Information Technology)</w:t>
            </w:r>
          </w:p>
        </w:tc>
        <w:tc>
          <w:tcPr>
            <w:tcW w:w="3789" w:type="dxa"/>
            <w:gridSpan w:val="6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auto"/>
            <w:vAlign w:val="center"/>
          </w:tcPr>
          <w:p w14:paraId="58356D45" w14:textId="77777777" w:rsidR="008150FC" w:rsidRPr="00B04EFB" w:rsidRDefault="006E4ED7">
            <w:pPr>
              <w:spacing w:after="0" w:line="240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color w:val="000000"/>
              </w:rPr>
              <w:t>G.H.R.C.E , Nagpur.</w:t>
            </w:r>
          </w:p>
        </w:tc>
        <w:tc>
          <w:tcPr>
            <w:tcW w:w="1718" w:type="dxa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auto"/>
            <w:vAlign w:val="center"/>
          </w:tcPr>
          <w:p w14:paraId="14ADE7F4" w14:textId="77777777" w:rsidR="008150FC" w:rsidRPr="00B04EFB" w:rsidRDefault="006E4ED7">
            <w:pPr>
              <w:spacing w:after="0" w:line="240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color w:val="000000"/>
              </w:rPr>
              <w:t>Autonomous</w:t>
            </w:r>
          </w:p>
          <w:p w14:paraId="6EA84717" w14:textId="77777777" w:rsidR="008150FC" w:rsidRPr="00B04EFB" w:rsidRDefault="006E4ED7">
            <w:pPr>
              <w:spacing w:after="0" w:line="240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color w:val="000000"/>
              </w:rPr>
              <w:t>(R.T.M.N.U)</w:t>
            </w:r>
          </w:p>
        </w:tc>
        <w:tc>
          <w:tcPr>
            <w:tcW w:w="1264" w:type="dxa"/>
            <w:gridSpan w:val="6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auto"/>
            <w:vAlign w:val="center"/>
          </w:tcPr>
          <w:p w14:paraId="48BC3A30" w14:textId="77777777" w:rsidR="008150FC" w:rsidRPr="00B04EFB" w:rsidRDefault="006E4ED7">
            <w:pPr>
              <w:spacing w:after="0" w:line="240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color w:val="000000"/>
              </w:rPr>
              <w:t xml:space="preserve">     78%     </w:t>
            </w:r>
          </w:p>
        </w:tc>
        <w:tc>
          <w:tcPr>
            <w:tcW w:w="997" w:type="dxa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auto"/>
            <w:vAlign w:val="center"/>
          </w:tcPr>
          <w:p w14:paraId="78110E96" w14:textId="77777777" w:rsidR="008150FC" w:rsidRPr="00B04EFB" w:rsidRDefault="006E4ED7">
            <w:pPr>
              <w:spacing w:after="0" w:line="240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color w:val="000000"/>
              </w:rPr>
              <w:t>2016</w:t>
            </w:r>
          </w:p>
        </w:tc>
      </w:tr>
      <w:tr w:rsidR="008150FC" w:rsidRPr="00B04EFB" w14:paraId="04F30802" w14:textId="77777777">
        <w:trPr>
          <w:trHeight w:val="58"/>
        </w:trPr>
        <w:tc>
          <w:tcPr>
            <w:tcW w:w="3051" w:type="dxa"/>
            <w:gridSpan w:val="5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auto"/>
            <w:vAlign w:val="center"/>
          </w:tcPr>
          <w:p w14:paraId="0AF1E234" w14:textId="77777777" w:rsidR="008150FC" w:rsidRPr="00B04EFB" w:rsidRDefault="006E4ED7">
            <w:pPr>
              <w:spacing w:after="0" w:line="240" w:lineRule="auto"/>
              <w:ind w:left="180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000000"/>
              </w:rPr>
              <w:t>Diploma</w:t>
            </w:r>
          </w:p>
        </w:tc>
        <w:tc>
          <w:tcPr>
            <w:tcW w:w="3789" w:type="dxa"/>
            <w:gridSpan w:val="6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auto"/>
            <w:vAlign w:val="center"/>
          </w:tcPr>
          <w:p w14:paraId="7C7F9DFC" w14:textId="77777777" w:rsidR="008150FC" w:rsidRPr="00B04EFB" w:rsidRDefault="006E4ED7">
            <w:pPr>
              <w:spacing w:after="0" w:line="240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color w:val="000000"/>
              </w:rPr>
              <w:t>Umrer Poly Umrer, Umrer</w:t>
            </w:r>
          </w:p>
        </w:tc>
        <w:tc>
          <w:tcPr>
            <w:tcW w:w="1718" w:type="dxa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auto"/>
            <w:vAlign w:val="center"/>
          </w:tcPr>
          <w:p w14:paraId="46DCB61F" w14:textId="77777777" w:rsidR="008150FC" w:rsidRPr="00B04EFB" w:rsidRDefault="006E4ED7">
            <w:pPr>
              <w:spacing w:after="0" w:line="240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color w:val="000000"/>
              </w:rPr>
              <w:t>M.S.B.T.E.</w:t>
            </w:r>
          </w:p>
        </w:tc>
        <w:tc>
          <w:tcPr>
            <w:tcW w:w="1264" w:type="dxa"/>
            <w:gridSpan w:val="6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auto"/>
            <w:vAlign w:val="center"/>
          </w:tcPr>
          <w:p w14:paraId="1C439A8E" w14:textId="77777777" w:rsidR="008150FC" w:rsidRPr="00B04EFB" w:rsidRDefault="006E4ED7">
            <w:pPr>
              <w:spacing w:after="0" w:line="240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color w:val="000000"/>
              </w:rPr>
              <w:t xml:space="preserve">     66.88%</w:t>
            </w:r>
          </w:p>
        </w:tc>
        <w:tc>
          <w:tcPr>
            <w:tcW w:w="997" w:type="dxa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auto"/>
            <w:vAlign w:val="center"/>
          </w:tcPr>
          <w:p w14:paraId="688D0483" w14:textId="77777777" w:rsidR="008150FC" w:rsidRPr="00B04EFB" w:rsidRDefault="006E4ED7">
            <w:pPr>
              <w:spacing w:after="0" w:line="240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color w:val="000000"/>
              </w:rPr>
              <w:t>2013</w:t>
            </w:r>
          </w:p>
        </w:tc>
      </w:tr>
      <w:tr w:rsidR="008150FC" w:rsidRPr="00B04EFB" w14:paraId="4C1E4CDA" w14:textId="77777777">
        <w:trPr>
          <w:trHeight w:val="55"/>
        </w:trPr>
        <w:tc>
          <w:tcPr>
            <w:tcW w:w="3051" w:type="dxa"/>
            <w:gridSpan w:val="5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auto"/>
            <w:vAlign w:val="center"/>
          </w:tcPr>
          <w:p w14:paraId="7A86F636" w14:textId="77777777" w:rsidR="008150FC" w:rsidRPr="00B04EFB" w:rsidRDefault="006E4ED7">
            <w:pPr>
              <w:spacing w:after="0" w:line="240" w:lineRule="auto"/>
              <w:ind w:left="180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000000"/>
              </w:rPr>
              <w:t xml:space="preserve">S. S. C. </w:t>
            </w:r>
          </w:p>
        </w:tc>
        <w:tc>
          <w:tcPr>
            <w:tcW w:w="3789" w:type="dxa"/>
            <w:gridSpan w:val="6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auto"/>
            <w:vAlign w:val="center"/>
          </w:tcPr>
          <w:p w14:paraId="26A06C61" w14:textId="77777777" w:rsidR="008150FC" w:rsidRPr="00B04EFB" w:rsidRDefault="006E4ED7">
            <w:pPr>
              <w:spacing w:after="0" w:line="240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color w:val="000000"/>
              </w:rPr>
              <w:t>Keshav Nagar Madhyamik Vidhyalaya, Nagpur</w:t>
            </w:r>
          </w:p>
        </w:tc>
        <w:tc>
          <w:tcPr>
            <w:tcW w:w="1718" w:type="dxa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auto"/>
            <w:vAlign w:val="center"/>
          </w:tcPr>
          <w:p w14:paraId="736A9B54" w14:textId="77777777" w:rsidR="008150FC" w:rsidRPr="00B04EFB" w:rsidRDefault="006E4ED7">
            <w:pPr>
              <w:spacing w:after="0" w:line="240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color w:val="000000"/>
              </w:rPr>
              <w:t>M.S. Board</w:t>
            </w:r>
          </w:p>
        </w:tc>
        <w:tc>
          <w:tcPr>
            <w:tcW w:w="1264" w:type="dxa"/>
            <w:gridSpan w:val="6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auto"/>
            <w:vAlign w:val="center"/>
          </w:tcPr>
          <w:p w14:paraId="5BD5DA67" w14:textId="77777777" w:rsidR="008150FC" w:rsidRPr="00B04EFB" w:rsidRDefault="006E4ED7">
            <w:pPr>
              <w:spacing w:after="0" w:line="240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color w:val="000000"/>
              </w:rPr>
              <w:t xml:space="preserve">     71.23%</w:t>
            </w:r>
          </w:p>
        </w:tc>
        <w:tc>
          <w:tcPr>
            <w:tcW w:w="997" w:type="dxa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auto"/>
            <w:vAlign w:val="center"/>
          </w:tcPr>
          <w:p w14:paraId="3628890B" w14:textId="77777777" w:rsidR="008150FC" w:rsidRPr="00B04EFB" w:rsidRDefault="006E4ED7">
            <w:pPr>
              <w:spacing w:after="0" w:line="240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color w:val="000000"/>
              </w:rPr>
              <w:t>2008</w:t>
            </w:r>
          </w:p>
        </w:tc>
      </w:tr>
      <w:tr w:rsidR="008150FC" w:rsidRPr="00B04EFB" w14:paraId="1382D934" w14:textId="77777777">
        <w:trPr>
          <w:trHeight w:val="45"/>
        </w:trPr>
        <w:tc>
          <w:tcPr>
            <w:tcW w:w="10819" w:type="dxa"/>
            <w:gridSpan w:val="19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EFF9FF"/>
          </w:tcPr>
          <w:p w14:paraId="41772994" w14:textId="77777777" w:rsidR="008150FC" w:rsidRPr="00B04EFB" w:rsidRDefault="006E4ED7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31849B"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31849B"/>
              </w:rPr>
              <w:t>Personal</w:t>
            </w:r>
          </w:p>
        </w:tc>
      </w:tr>
      <w:tr w:rsidR="008150FC" w:rsidRPr="00B04EFB" w14:paraId="7220CE1C" w14:textId="77777777">
        <w:trPr>
          <w:trHeight w:val="58"/>
        </w:trPr>
        <w:tc>
          <w:tcPr>
            <w:tcW w:w="3051" w:type="dxa"/>
            <w:gridSpan w:val="5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vAlign w:val="center"/>
          </w:tcPr>
          <w:p w14:paraId="1DD3497A" w14:textId="77777777" w:rsidR="008150FC" w:rsidRPr="00B04EFB" w:rsidRDefault="006E4ED7">
            <w:pPr>
              <w:spacing w:after="0" w:line="240" w:lineRule="auto"/>
              <w:ind w:left="180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000000"/>
              </w:rPr>
              <w:t>Father’s Name</w:t>
            </w:r>
          </w:p>
        </w:tc>
        <w:tc>
          <w:tcPr>
            <w:tcW w:w="7768" w:type="dxa"/>
            <w:gridSpan w:val="14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vAlign w:val="center"/>
          </w:tcPr>
          <w:p w14:paraId="4DB69FE4" w14:textId="77777777" w:rsidR="008150FC" w:rsidRPr="00B04EFB" w:rsidRDefault="006E4ED7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B04EFB">
              <w:rPr>
                <w:rFonts w:asciiTheme="minorHAnsi" w:eastAsia="Calibri" w:hAnsiTheme="minorHAnsi" w:cstheme="minorHAnsi"/>
              </w:rPr>
              <w:t>Chindhu  P. Bawankule</w:t>
            </w:r>
          </w:p>
        </w:tc>
      </w:tr>
      <w:tr w:rsidR="008150FC" w:rsidRPr="00B04EFB" w14:paraId="5E62AB74" w14:textId="77777777">
        <w:trPr>
          <w:trHeight w:val="55"/>
        </w:trPr>
        <w:tc>
          <w:tcPr>
            <w:tcW w:w="3051" w:type="dxa"/>
            <w:gridSpan w:val="5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vAlign w:val="center"/>
          </w:tcPr>
          <w:p w14:paraId="6F8FF1AB" w14:textId="77777777" w:rsidR="008150FC" w:rsidRPr="00B04EFB" w:rsidRDefault="006E4ED7">
            <w:pPr>
              <w:spacing w:after="0" w:line="240" w:lineRule="auto"/>
              <w:ind w:left="180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000000"/>
              </w:rPr>
              <w:t>Permanent Address</w:t>
            </w:r>
          </w:p>
        </w:tc>
        <w:tc>
          <w:tcPr>
            <w:tcW w:w="7768" w:type="dxa"/>
            <w:gridSpan w:val="14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vAlign w:val="center"/>
          </w:tcPr>
          <w:p w14:paraId="003723BD" w14:textId="77777777" w:rsidR="008150FC" w:rsidRPr="00B04EFB" w:rsidRDefault="006E4ED7">
            <w:pPr>
              <w:spacing w:before="40" w:after="0"/>
              <w:rPr>
                <w:rFonts w:asciiTheme="minorHAnsi" w:eastAsia="Calibri" w:hAnsiTheme="minorHAnsi" w:cstheme="minorHAnsi"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color w:val="000000"/>
              </w:rPr>
              <w:t>Plot no.22, Telephone Nagar,Dighori,Umrer road, Nagpur- 440009.</w:t>
            </w:r>
          </w:p>
        </w:tc>
      </w:tr>
      <w:tr w:rsidR="008150FC" w:rsidRPr="00B04EFB" w14:paraId="51853C99" w14:textId="77777777">
        <w:trPr>
          <w:trHeight w:val="55"/>
        </w:trPr>
        <w:tc>
          <w:tcPr>
            <w:tcW w:w="3051" w:type="dxa"/>
            <w:gridSpan w:val="5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vAlign w:val="center"/>
          </w:tcPr>
          <w:p w14:paraId="0A5857EA" w14:textId="77777777" w:rsidR="008150FC" w:rsidRPr="00B04EFB" w:rsidRDefault="006E4ED7">
            <w:pPr>
              <w:spacing w:after="0" w:line="240" w:lineRule="auto"/>
              <w:ind w:left="180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000000"/>
              </w:rPr>
              <w:t>Date of Birth</w:t>
            </w:r>
          </w:p>
        </w:tc>
        <w:tc>
          <w:tcPr>
            <w:tcW w:w="7768" w:type="dxa"/>
            <w:gridSpan w:val="14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vAlign w:val="center"/>
          </w:tcPr>
          <w:p w14:paraId="7A31548A" w14:textId="77777777" w:rsidR="008150FC" w:rsidRPr="00B04EFB" w:rsidRDefault="006E4ED7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B04EFB">
              <w:rPr>
                <w:rFonts w:asciiTheme="minorHAnsi" w:eastAsia="Calibri" w:hAnsiTheme="minorHAnsi" w:cstheme="minorHAnsi"/>
              </w:rPr>
              <w:t>30/09/1993</w:t>
            </w:r>
          </w:p>
        </w:tc>
      </w:tr>
      <w:tr w:rsidR="008150FC" w:rsidRPr="00B04EFB" w14:paraId="45D35335" w14:textId="77777777">
        <w:trPr>
          <w:trHeight w:val="55"/>
        </w:trPr>
        <w:tc>
          <w:tcPr>
            <w:tcW w:w="3051" w:type="dxa"/>
            <w:gridSpan w:val="5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vAlign w:val="center"/>
          </w:tcPr>
          <w:p w14:paraId="7F72AD31" w14:textId="77777777" w:rsidR="008150FC" w:rsidRPr="00B04EFB" w:rsidRDefault="006E4ED7">
            <w:pPr>
              <w:spacing w:after="0" w:line="240" w:lineRule="auto"/>
              <w:ind w:left="180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000000"/>
              </w:rPr>
              <w:t>Languages</w:t>
            </w:r>
          </w:p>
        </w:tc>
        <w:tc>
          <w:tcPr>
            <w:tcW w:w="7768" w:type="dxa"/>
            <w:gridSpan w:val="14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vAlign w:val="center"/>
          </w:tcPr>
          <w:p w14:paraId="6D6B3B6A" w14:textId="77777777" w:rsidR="008150FC" w:rsidRPr="00B04EFB" w:rsidRDefault="006E4ED7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B04EFB">
              <w:rPr>
                <w:rFonts w:asciiTheme="minorHAnsi" w:eastAsia="Calibri" w:hAnsiTheme="minorHAnsi" w:cstheme="minorHAnsi"/>
              </w:rPr>
              <w:t>English, Hindi, Marathi</w:t>
            </w:r>
          </w:p>
        </w:tc>
      </w:tr>
      <w:tr w:rsidR="008150FC" w:rsidRPr="00B04EFB" w14:paraId="5C62B219" w14:textId="77777777">
        <w:trPr>
          <w:trHeight w:val="55"/>
        </w:trPr>
        <w:tc>
          <w:tcPr>
            <w:tcW w:w="3051" w:type="dxa"/>
            <w:gridSpan w:val="5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vAlign w:val="center"/>
          </w:tcPr>
          <w:p w14:paraId="572C0247" w14:textId="77777777" w:rsidR="008150FC" w:rsidRPr="00B04EFB" w:rsidRDefault="006E4ED7">
            <w:pPr>
              <w:spacing w:after="0" w:line="240" w:lineRule="auto"/>
              <w:ind w:left="180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000000"/>
              </w:rPr>
              <w:t>Marital Status</w:t>
            </w:r>
          </w:p>
        </w:tc>
        <w:tc>
          <w:tcPr>
            <w:tcW w:w="7768" w:type="dxa"/>
            <w:gridSpan w:val="14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vAlign w:val="center"/>
          </w:tcPr>
          <w:p w14:paraId="4E603875" w14:textId="77777777" w:rsidR="008150FC" w:rsidRPr="00B04EFB" w:rsidRDefault="006E4ED7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B04EFB">
              <w:rPr>
                <w:rFonts w:asciiTheme="minorHAnsi" w:eastAsia="Calibri" w:hAnsiTheme="minorHAnsi" w:cstheme="minorHAnsi"/>
              </w:rPr>
              <w:t>Single</w:t>
            </w:r>
          </w:p>
        </w:tc>
      </w:tr>
      <w:tr w:rsidR="008150FC" w:rsidRPr="00B04EFB" w14:paraId="205253FF" w14:textId="77777777">
        <w:trPr>
          <w:trHeight w:val="23"/>
        </w:trPr>
        <w:tc>
          <w:tcPr>
            <w:tcW w:w="10819" w:type="dxa"/>
            <w:gridSpan w:val="19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EFF9FF"/>
          </w:tcPr>
          <w:p w14:paraId="515761DE" w14:textId="77777777" w:rsidR="008150FC" w:rsidRPr="00B04EFB" w:rsidRDefault="006E4ED7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color w:val="31849B"/>
              </w:rPr>
            </w:pPr>
            <w:r w:rsidRPr="00B04EFB">
              <w:rPr>
                <w:rFonts w:asciiTheme="minorHAnsi" w:eastAsia="Calibri" w:hAnsiTheme="minorHAnsi" w:cstheme="minorHAnsi"/>
                <w:b/>
                <w:color w:val="31849B"/>
              </w:rPr>
              <w:t>Hobbies</w:t>
            </w:r>
          </w:p>
        </w:tc>
      </w:tr>
      <w:tr w:rsidR="008150FC" w:rsidRPr="00B04EFB" w14:paraId="75AC29D9" w14:textId="77777777">
        <w:trPr>
          <w:trHeight w:val="96"/>
        </w:trPr>
        <w:tc>
          <w:tcPr>
            <w:tcW w:w="10819" w:type="dxa"/>
            <w:gridSpan w:val="19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  <w:shd w:val="clear" w:color="auto" w:fill="auto"/>
            <w:vAlign w:val="center"/>
          </w:tcPr>
          <w:p w14:paraId="116D2905" w14:textId="77777777" w:rsidR="008150FC" w:rsidRPr="00B04EFB" w:rsidRDefault="006E4ED7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450" w:hanging="270"/>
              <w:jc w:val="both"/>
              <w:rPr>
                <w:rFonts w:asciiTheme="minorHAnsi" w:eastAsia="Calibri" w:hAnsiTheme="minorHAnsi" w:cstheme="minorHAnsi"/>
              </w:rPr>
            </w:pPr>
            <w:r w:rsidRPr="00B04EFB">
              <w:rPr>
                <w:rFonts w:asciiTheme="minorHAnsi" w:eastAsia="Calibri" w:hAnsiTheme="minorHAnsi" w:cstheme="minorHAnsi"/>
              </w:rPr>
              <w:t>Pohotograhy</w:t>
            </w:r>
          </w:p>
          <w:p w14:paraId="23CB4DF4" w14:textId="77777777" w:rsidR="008150FC" w:rsidRPr="00B04EFB" w:rsidRDefault="006E4ED7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450" w:hanging="270"/>
              <w:jc w:val="both"/>
              <w:rPr>
                <w:rFonts w:asciiTheme="minorHAnsi" w:eastAsia="Calibri" w:hAnsiTheme="minorHAnsi" w:cstheme="minorHAnsi"/>
              </w:rPr>
            </w:pPr>
            <w:r w:rsidRPr="00B04EFB">
              <w:rPr>
                <w:rFonts w:asciiTheme="minorHAnsi" w:eastAsia="Calibri" w:hAnsiTheme="minorHAnsi" w:cstheme="minorHAnsi"/>
              </w:rPr>
              <w:t>Travelling</w:t>
            </w:r>
          </w:p>
          <w:p w14:paraId="497A58C4" w14:textId="77777777" w:rsidR="008150FC" w:rsidRPr="00B04EFB" w:rsidRDefault="006E4ED7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450" w:hanging="270"/>
              <w:jc w:val="both"/>
              <w:rPr>
                <w:rFonts w:asciiTheme="minorHAnsi" w:eastAsia="Calibri" w:hAnsiTheme="minorHAnsi" w:cstheme="minorHAnsi"/>
              </w:rPr>
            </w:pPr>
            <w:r w:rsidRPr="00B04EFB">
              <w:rPr>
                <w:rFonts w:asciiTheme="minorHAnsi" w:eastAsia="Calibri" w:hAnsiTheme="minorHAnsi" w:cstheme="minorHAnsi"/>
              </w:rPr>
              <w:t>Listening to music</w:t>
            </w:r>
          </w:p>
        </w:tc>
      </w:tr>
    </w:tbl>
    <w:p w14:paraId="68CE5115" w14:textId="77777777" w:rsidR="008150FC" w:rsidRPr="00B04EFB" w:rsidRDefault="006E4ED7">
      <w:pPr>
        <w:rPr>
          <w:rFonts w:asciiTheme="minorHAnsi" w:eastAsia="Calibri" w:hAnsiTheme="minorHAnsi" w:cstheme="minorHAnsi"/>
        </w:rPr>
      </w:pPr>
      <w:r w:rsidRPr="00B04EFB">
        <w:rPr>
          <w:rFonts w:asciiTheme="minorHAnsi" w:eastAsia="Calibri" w:hAnsiTheme="minorHAnsi" w:cstheme="minorHAnsi"/>
        </w:rPr>
        <w:t>I hereby declare that the information furnished above is true to the best of my knowledge.</w:t>
      </w:r>
    </w:p>
    <w:p w14:paraId="4E097828" w14:textId="77777777" w:rsidR="008150FC" w:rsidRPr="00B04EFB" w:rsidRDefault="006E4ED7">
      <w:pPr>
        <w:tabs>
          <w:tab w:val="left" w:pos="2205"/>
        </w:tabs>
        <w:jc w:val="both"/>
        <w:rPr>
          <w:rFonts w:asciiTheme="minorHAnsi" w:eastAsia="Calibri" w:hAnsiTheme="minorHAnsi" w:cstheme="minorHAnsi"/>
          <w:b/>
        </w:rPr>
      </w:pPr>
      <w:r w:rsidRPr="00B04EFB">
        <w:rPr>
          <w:rFonts w:asciiTheme="minorHAnsi" w:eastAsia="Calibri" w:hAnsiTheme="minorHAnsi" w:cstheme="minorHAnsi"/>
        </w:rPr>
        <w:t>Place:</w:t>
      </w:r>
      <w:r w:rsidRPr="00B04EFB">
        <w:rPr>
          <w:rFonts w:asciiTheme="minorHAnsi" w:eastAsia="Calibri" w:hAnsiTheme="minorHAnsi" w:cstheme="minorHAnsi"/>
          <w:b/>
        </w:rPr>
        <w:t xml:space="preserve">Nagpur </w:t>
      </w:r>
      <w:r w:rsidRPr="00B04EFB">
        <w:rPr>
          <w:rFonts w:asciiTheme="minorHAnsi" w:eastAsia="Calibri" w:hAnsiTheme="minorHAnsi" w:cstheme="minorHAnsi"/>
          <w:b/>
        </w:rPr>
        <w:tab/>
      </w:r>
      <w:r w:rsidRPr="00B04EFB">
        <w:rPr>
          <w:rFonts w:asciiTheme="minorHAnsi" w:eastAsia="Calibri" w:hAnsiTheme="minorHAnsi" w:cstheme="minorHAnsi"/>
          <w:b/>
        </w:rPr>
        <w:tab/>
      </w:r>
      <w:r w:rsidRPr="00B04EFB">
        <w:rPr>
          <w:rFonts w:asciiTheme="minorHAnsi" w:eastAsia="Calibri" w:hAnsiTheme="minorHAnsi" w:cstheme="minorHAnsi"/>
          <w:b/>
        </w:rPr>
        <w:tab/>
      </w:r>
      <w:r w:rsidRPr="00B04EFB">
        <w:rPr>
          <w:rFonts w:asciiTheme="minorHAnsi" w:eastAsia="Calibri" w:hAnsiTheme="minorHAnsi" w:cstheme="minorHAnsi"/>
          <w:b/>
        </w:rPr>
        <w:tab/>
      </w:r>
      <w:r w:rsidRPr="00B04EFB">
        <w:rPr>
          <w:rFonts w:asciiTheme="minorHAnsi" w:eastAsia="Calibri" w:hAnsiTheme="minorHAnsi" w:cstheme="minorHAnsi"/>
          <w:b/>
        </w:rPr>
        <w:tab/>
      </w:r>
      <w:r w:rsidRPr="00B04EFB">
        <w:rPr>
          <w:rFonts w:asciiTheme="minorHAnsi" w:eastAsia="Calibri" w:hAnsiTheme="minorHAnsi" w:cstheme="minorHAnsi"/>
          <w:b/>
        </w:rPr>
        <w:tab/>
      </w:r>
      <w:r w:rsidRPr="00B04EFB">
        <w:rPr>
          <w:rFonts w:asciiTheme="minorHAnsi" w:eastAsia="Calibri" w:hAnsiTheme="minorHAnsi" w:cstheme="minorHAnsi"/>
          <w:b/>
        </w:rPr>
        <w:tab/>
      </w:r>
      <w:r w:rsidRPr="00B04EFB">
        <w:rPr>
          <w:rFonts w:asciiTheme="minorHAnsi" w:eastAsia="Calibri" w:hAnsiTheme="minorHAnsi" w:cstheme="minorHAnsi"/>
          <w:b/>
        </w:rPr>
        <w:tab/>
        <w:t xml:space="preserve">      (Bhupendra  C. Bawankule )</w:t>
      </w:r>
      <w:r w:rsidRPr="00B04EFB">
        <w:rPr>
          <w:rFonts w:asciiTheme="minorHAnsi" w:eastAsia="Calibri" w:hAnsiTheme="minorHAnsi" w:cstheme="minorHAnsi"/>
        </w:rPr>
        <w:t xml:space="preserve">                                                                                   Date:</w:t>
      </w:r>
    </w:p>
    <w:p w14:paraId="5C537517" w14:textId="77777777" w:rsidR="008150FC" w:rsidRPr="00B04EFB" w:rsidRDefault="006E4ED7">
      <w:pPr>
        <w:rPr>
          <w:rFonts w:asciiTheme="minorHAnsi" w:hAnsiTheme="minorHAnsi" w:cstheme="minorHAnsi"/>
        </w:rPr>
      </w:pPr>
      <w:r w:rsidRPr="00B04EFB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0" locked="0" layoutInCell="1" allowOverlap="1" wp14:anchorId="35AD623B" wp14:editId="579E458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700" cy="12700"/>
            <wp:effectExtent l="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/>
                    </pic:cNvPicPr>
                  </pic:nvPicPr>
                  <pic:blipFill>
                    <a:blip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8150FC" w:rsidRPr="00B04EFB">
      <w:pgSz w:w="12240" w:h="15840"/>
      <w:pgMar w:top="1080" w:right="1080" w:bottom="1080" w:left="1080" w:header="706" w:footer="70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7E258" w14:textId="77777777" w:rsidR="006E4ED7" w:rsidRDefault="006E4ED7">
      <w:pPr>
        <w:spacing w:line="240" w:lineRule="auto"/>
      </w:pPr>
      <w:r>
        <w:separator/>
      </w:r>
    </w:p>
  </w:endnote>
  <w:endnote w:type="continuationSeparator" w:id="0">
    <w:p w14:paraId="6F7205FF" w14:textId="77777777" w:rsidR="006E4ED7" w:rsidRDefault="006E4E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rlito">
    <w:altName w:val="SimSun"/>
    <w:charset w:val="86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3CD22" w14:textId="77777777" w:rsidR="006E4ED7" w:rsidRDefault="006E4ED7">
      <w:pPr>
        <w:spacing w:after="0"/>
      </w:pPr>
      <w:r>
        <w:separator/>
      </w:r>
    </w:p>
  </w:footnote>
  <w:footnote w:type="continuationSeparator" w:id="0">
    <w:p w14:paraId="230ED9DC" w14:textId="77777777" w:rsidR="006E4ED7" w:rsidRDefault="006E4ED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F205925"/>
    <w:multiLevelType w:val="multilevel"/>
    <w:tmpl w:val="BF205925"/>
    <w:lvl w:ilvl="0">
      <w:start w:val="1"/>
      <w:numFmt w:val="bullet"/>
      <w:lvlText w:val="✔"/>
      <w:lvlJc w:val="left"/>
      <w:pPr>
        <w:ind w:left="9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2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4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6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8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0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2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4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6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CF092B84"/>
    <w:multiLevelType w:val="multilevel"/>
    <w:tmpl w:val="CF092B8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053208E"/>
    <w:multiLevelType w:val="multilevel"/>
    <w:tmpl w:val="0053208E"/>
    <w:lvl w:ilvl="0">
      <w:start w:val="1"/>
      <w:numFmt w:val="bullet"/>
      <w:pStyle w:val="ListBullet"/>
      <w:lvlText w:val="●"/>
      <w:lvlJc w:val="left"/>
      <w:pPr>
        <w:ind w:left="9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2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4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6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8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0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2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4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67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9ADCABA"/>
    <w:multiLevelType w:val="multilevel"/>
    <w:tmpl w:val="59ADCABA"/>
    <w:lvl w:ilvl="0">
      <w:start w:val="1"/>
      <w:numFmt w:val="bullet"/>
      <w:lvlText w:val="●"/>
      <w:lvlJc w:val="left"/>
      <w:pPr>
        <w:ind w:left="9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6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54AC"/>
    <w:rsid w:val="001B7672"/>
    <w:rsid w:val="00292890"/>
    <w:rsid w:val="003B66B6"/>
    <w:rsid w:val="003B6FFE"/>
    <w:rsid w:val="003E5896"/>
    <w:rsid w:val="00550220"/>
    <w:rsid w:val="006A62CF"/>
    <w:rsid w:val="006E4ED7"/>
    <w:rsid w:val="00701FF7"/>
    <w:rsid w:val="007E21A1"/>
    <w:rsid w:val="007E31DC"/>
    <w:rsid w:val="008150FC"/>
    <w:rsid w:val="00A950B7"/>
    <w:rsid w:val="00B04EFB"/>
    <w:rsid w:val="00BD54AC"/>
    <w:rsid w:val="00C65370"/>
    <w:rsid w:val="00D55B51"/>
    <w:rsid w:val="00D87C48"/>
    <w:rsid w:val="20F660E3"/>
    <w:rsid w:val="7D4815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18AB1406"/>
  <w15:docId w15:val="{FAD8D2D2-C8DD-4484-B3DF-C743B330C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rlito" w:eastAsia="Carlito" w:hAnsi="Carlito" w:cs="Carlito"/>
        <w:lang w:val="en-IN" w:eastAsia="en-I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4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 Bullet" w:uiPriority="99" w:unhideWhenUsed="1"/>
    <w:lsdException w:name="Title" w:qFormat="1"/>
    <w:lsdException w:name="Default Paragraph Font" w:semiHidden="1" w:uiPriority="1" w:unhideWhenUsed="1" w:qFormat="1"/>
    <w:lsdException w:name="Body Text" w:uiPriority="99" w:qFormat="1"/>
    <w:lsdException w:name="Subtitle" w:qFormat="1"/>
    <w:lsdException w:name="Hyperlink" w:uiPriority="99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  <w:lang w:val="en-US"/>
    </w:rPr>
  </w:style>
  <w:style w:type="paragraph" w:styleId="Heading1">
    <w:name w:val="heading 1"/>
    <w:basedOn w:val="Normal"/>
    <w:next w:val="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qFormat/>
    <w:pPr>
      <w:spacing w:after="120"/>
    </w:pPr>
  </w:style>
  <w:style w:type="character" w:styleId="Hyperlink">
    <w:name w:val="Hyperlink"/>
    <w:basedOn w:val="DefaultParagraphFont"/>
    <w:uiPriority w:val="99"/>
    <w:qFormat/>
    <w:rPr>
      <w:color w:val="0000FF"/>
      <w:u w:val="single"/>
    </w:rPr>
  </w:style>
  <w:style w:type="paragraph" w:styleId="ListBullet">
    <w:name w:val="List Bullet"/>
    <w:basedOn w:val="Normal"/>
    <w:uiPriority w:val="99"/>
    <w:unhideWhenUsed/>
    <w:pPr>
      <w:numPr>
        <w:numId w:val="1"/>
      </w:numPr>
      <w:contextualSpacing/>
    </w:pPr>
  </w:style>
  <w:style w:type="paragraph" w:styleId="PlainText">
    <w:name w:val="Plain Text"/>
    <w:basedOn w:val="Normal"/>
    <w:link w:val="PlainTextChar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itle">
    <w:name w:val="Title"/>
    <w:basedOn w:val="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qFormat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uiPriority w:val="99"/>
    <w:qFormat/>
    <w:rPr>
      <w:rFonts w:ascii="Carlito" w:eastAsia="Calibri" w:hAnsi="Calibri" w:cs="Times New Roman"/>
    </w:rPr>
  </w:style>
  <w:style w:type="paragraph" w:styleId="NoSpacing">
    <w:name w:val="No Spacing"/>
    <w:uiPriority w:val="99"/>
    <w:qFormat/>
    <w:rPr>
      <w:rFonts w:cs="Times New Roman"/>
      <w:sz w:val="22"/>
      <w:szCs w:val="22"/>
      <w:lang w:val="en-US"/>
    </w:rPr>
  </w:style>
  <w:style w:type="character" w:customStyle="1" w:styleId="PlainTextChar">
    <w:name w:val="Plain Text Char"/>
    <w:basedOn w:val="DefaultParagraphFont"/>
    <w:link w:val="PlainText"/>
    <w:qFormat/>
    <w:rPr>
      <w:rFonts w:ascii="Courier New" w:eastAsia="Times New Roman" w:hAnsi="Courier New" w:cs="Times New Roman"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qFormat/>
    <w:rPr>
      <w:rFonts w:ascii="Tahoma" w:eastAsia="Calibri" w:hAnsi="Tahoma" w:cs="Tahoma"/>
      <w:sz w:val="16"/>
      <w:szCs w:val="16"/>
    </w:rPr>
  </w:style>
  <w:style w:type="table" w:customStyle="1" w:styleId="Style24">
    <w:name w:val="_Style 24"/>
    <w:basedOn w:val="TableNormal1"/>
    <w:qFormat/>
    <w:tblPr>
      <w:tblCellMar>
        <w:left w:w="115" w:type="dxa"/>
        <w:right w:w="115" w:type="dxa"/>
      </w:tblCellMar>
    </w:tblPr>
  </w:style>
  <w:style w:type="table" w:customStyle="1" w:styleId="Style25">
    <w:name w:val="_Style 25"/>
    <w:basedOn w:val="TableNormal1"/>
    <w:qFormat/>
    <w:tblPr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https://rdxfootmark.naukri.com/v2/track/openCv?trackingInfo=addb04ea0871c10d356a9ea0ce26f764134f530e18705c4458440321091b5b581401130b15445c5f1b4d58515c424154181c084b281e0103030015465a5e0d51580f1b425c4c01090340281e0103140117495f5c1543124a4b485d4637071f1b5b58170a10014042595858564d465d4507144359090f59431209175144410c595f5049100a1105035d4a1e500558191b15001842595d00504b121b5c6%26docType=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apsedu.com/foru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utwardbound.org.i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startuitionclasses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apsedu.com/admi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pkgYxIUEUC/VyZJVpxjncE8dGg==">AMUW2mUFNXr+QxHoBKwZFP8hqRp6/N/ndMPZjTMGH8Z6xdOr7fU06UPg23Y2APqFclG45xMtcrnc7OW3DQ68vgz8iYCpgjqoz5EVMT2Ztj+eB4L+4rip/zOBfCyUapsO1nJnmwDQ4CvAZuuoRb8ONEssfk9RX5ziLg==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1039</Words>
  <Characters>5926</Characters>
  <Application>Microsoft Office Word</Application>
  <DocSecurity>0</DocSecurity>
  <Lines>49</Lines>
  <Paragraphs>13</Paragraphs>
  <ScaleCrop>false</ScaleCrop>
  <Company/>
  <LinksUpToDate>false</LinksUpToDate>
  <CharactersWithSpaces>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rajasekhar@hirextra.com</cp:lastModifiedBy>
  <cp:revision>7</cp:revision>
  <dcterms:created xsi:type="dcterms:W3CDTF">2022-09-05T10:09:00Z</dcterms:created>
  <dcterms:modified xsi:type="dcterms:W3CDTF">2022-11-10T09:56:00Z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MSIP_Label_cbec90da-8de3-41c2-83a2-9a36daf445f7_Enabled">
    <vt:lpwstr>true</vt:lpwstr>
  </property>
  <property fmtid="{D5CDD505-2E9C-101B-9397-08002B2CF9AE}" pid="4" name="MSIP_Label_cbec90da-8de3-41c2-83a2-9a36daf445f7_SetDate">
    <vt:lpwstr>2022-08-08T10:39:29Z</vt:lpwstr>
  </property>
  <property fmtid="{D5CDD505-2E9C-101B-9397-08002B2CF9AE}" pid="5" name="MSIP_Label_cbec90da-8de3-41c2-83a2-9a36daf445f7_Method">
    <vt:lpwstr>Privileged</vt:lpwstr>
  </property>
  <property fmtid="{D5CDD505-2E9C-101B-9397-08002B2CF9AE}" pid="6" name="MSIP_Label_cbec90da-8de3-41c2-83a2-9a36daf445f7_Name">
    <vt:lpwstr>Confidential File</vt:lpwstr>
  </property>
  <property fmtid="{D5CDD505-2E9C-101B-9397-08002B2CF9AE}" pid="7" name="MSIP_Label_cbec90da-8de3-41c2-83a2-9a36daf445f7_SiteId">
    <vt:lpwstr>8d894c2b-238f-490b-8dd1-d93898c5bf83</vt:lpwstr>
  </property>
  <property fmtid="{D5CDD505-2E9C-101B-9397-08002B2CF9AE}" pid="8" name="MSIP_Label_cbec90da-8de3-41c2-83a2-9a36daf445f7_ActionId">
    <vt:lpwstr>160cc6ee-da4a-4fa5-b100-18c45a92f1ba</vt:lpwstr>
  </property>
  <property fmtid="{D5CDD505-2E9C-101B-9397-08002B2CF9AE}" pid="9" name="MSIP_Label_cbec90da-8de3-41c2-83a2-9a36daf445f7_ContentBits">
    <vt:lpwstr>0</vt:lpwstr>
  </property>
  <property fmtid="{D5CDD505-2E9C-101B-9397-08002B2CF9AE}" pid="10" name="ICV">
    <vt:lpwstr>AA2A22F56C874129840EF49E7619100A</vt:lpwstr>
  </property>
</Properties>
</file>